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C1AD9B" w14:textId="5A4DCCD7" w:rsidR="008046CF" w:rsidRDefault="001D11A7" w:rsidP="008046CF">
      <w:pPr>
        <w:pStyle w:val="berschrift1"/>
        <w:rPr>
          <w:sz w:val="48"/>
        </w:rPr>
      </w:pPr>
      <w:r>
        <w:rPr>
          <w:noProof/>
          <w:sz w:val="48"/>
        </w:rPr>
        <w:drawing>
          <wp:inline distT="0" distB="0" distL="0" distR="0" wp14:anchorId="75B84C96" wp14:editId="02103422">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3B44EE" w14:textId="77777777" w:rsidR="007166CE" w:rsidRDefault="007166CE" w:rsidP="007166CE">
      <w:pPr>
        <w:pStyle w:val="berschrift1"/>
      </w:pPr>
      <w:r>
        <w:br w:type="page"/>
      </w:r>
      <w:r>
        <w:lastRenderedPageBreak/>
        <w:t>Vorwort</w:t>
      </w:r>
    </w:p>
    <w:p w14:paraId="2CD0475D"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D4E79A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69DBE5A" w14:textId="77777777" w:rsidR="007166CE" w:rsidRDefault="007166CE" w:rsidP="007166CE">
      <w:r>
        <w:t>Euch allen wünsche ich Gottes reichen Segen und dass Ihr für Euch interessante Texte hier findet. Für Anregungen bin ich immer dankbar.</w:t>
      </w:r>
    </w:p>
    <w:p w14:paraId="7C9C75DB" w14:textId="77777777" w:rsidR="007166CE" w:rsidRDefault="007166CE" w:rsidP="007166CE">
      <w:r>
        <w:t>Gruß &amp; Segen,</w:t>
      </w:r>
    </w:p>
    <w:p w14:paraId="196259BB" w14:textId="77777777" w:rsidR="007166CE" w:rsidRDefault="007166CE" w:rsidP="007166CE">
      <w:r>
        <w:t>Andreas</w:t>
      </w:r>
    </w:p>
    <w:p w14:paraId="6D19287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32F6CF" w14:textId="38D5C2B1" w:rsidR="00BD71A4" w:rsidRDefault="00E34BA6">
      <w:pPr>
        <w:spacing w:after="0" w:line="240" w:lineRule="auto"/>
      </w:pPr>
      <w:r>
        <w:rPr>
          <w:noProof/>
        </w:rPr>
        <w:drawing>
          <wp:inline distT="0" distB="0" distL="0" distR="0" wp14:anchorId="7B9ADCC2" wp14:editId="3DF2E163">
            <wp:extent cx="5353797" cy="6611273"/>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353797" cy="6611273"/>
                    </a:xfrm>
                    <a:prstGeom prst="rect">
                      <a:avLst/>
                    </a:prstGeom>
                  </pic:spPr>
                </pic:pic>
              </a:graphicData>
            </a:graphic>
          </wp:inline>
        </w:drawing>
      </w:r>
    </w:p>
    <w:p w14:paraId="3333546B" w14:textId="77777777" w:rsidR="00BD71A4" w:rsidRDefault="00BD71A4">
      <w:pPr>
        <w:spacing w:after="0" w:line="240" w:lineRule="auto"/>
        <w:rPr>
          <w:rFonts w:eastAsia="Times New Roman"/>
          <w:b/>
          <w:bCs/>
          <w:color w:val="000000"/>
          <w:kern w:val="36"/>
          <w:sz w:val="36"/>
          <w:szCs w:val="48"/>
          <w:lang w:eastAsia="de-DE"/>
        </w:rPr>
      </w:pPr>
      <w:r>
        <w:br w:type="page"/>
      </w:r>
    </w:p>
    <w:p w14:paraId="776A655F" w14:textId="77777777" w:rsidR="00E34BA6" w:rsidRDefault="00E34BA6" w:rsidP="00E34BA6">
      <w:pPr>
        <w:pStyle w:val="berschrift1"/>
        <w:rPr>
          <w:sz w:val="48"/>
        </w:rPr>
      </w:pPr>
      <w:proofErr w:type="spellStart"/>
      <w:r>
        <w:t>Draconites</w:t>
      </w:r>
      <w:proofErr w:type="spellEnd"/>
      <w:r>
        <w:t xml:space="preserve">, Johannes - Von den Schreibern die sich mit </w:t>
      </w:r>
      <w:proofErr w:type="spellStart"/>
      <w:r>
        <w:t>jrer</w:t>
      </w:r>
      <w:proofErr w:type="spellEnd"/>
      <w:r>
        <w:t xml:space="preserve"> </w:t>
      </w:r>
      <w:proofErr w:type="spellStart"/>
      <w:r>
        <w:t>hand</w:t>
      </w:r>
      <w:proofErr w:type="spellEnd"/>
      <w:r>
        <w:t xml:space="preserve"> CHRISTO zuschreiben: Das </w:t>
      </w:r>
      <w:proofErr w:type="spellStart"/>
      <w:r>
        <w:t>XLIIII</w:t>
      </w:r>
      <w:proofErr w:type="spellEnd"/>
      <w:r>
        <w:t>. Capitel Jesaia.</w:t>
      </w:r>
    </w:p>
    <w:p w14:paraId="47BFECF7" w14:textId="77777777" w:rsidR="00E34BA6" w:rsidRDefault="00E34BA6" w:rsidP="00E34BA6">
      <w:pPr>
        <w:pStyle w:val="StandardWeb"/>
      </w:pPr>
      <w:proofErr w:type="spellStart"/>
      <w:r>
        <w:t>Gewislich</w:t>
      </w:r>
      <w:proofErr w:type="spellEnd"/>
      <w:r>
        <w:t xml:space="preserve"> redet unser Gott JESUS CHRISTUS </w:t>
      </w:r>
      <w:proofErr w:type="spellStart"/>
      <w:r>
        <w:t>selbs</w:t>
      </w:r>
      <w:proofErr w:type="spellEnd"/>
      <w:r>
        <w:t xml:space="preserve"> in </w:t>
      </w:r>
      <w:proofErr w:type="spellStart"/>
      <w:r>
        <w:t>disem</w:t>
      </w:r>
      <w:proofErr w:type="spellEnd"/>
      <w:r>
        <w:t xml:space="preserve"> Capitel und spricht: Ich </w:t>
      </w:r>
      <w:proofErr w:type="spellStart"/>
      <w:r>
        <w:t>wil</w:t>
      </w:r>
      <w:proofErr w:type="spellEnd"/>
      <w:r>
        <w:t xml:space="preserve"> meinen geist </w:t>
      </w:r>
      <w:proofErr w:type="spellStart"/>
      <w:r>
        <w:t>auff</w:t>
      </w:r>
      <w:proofErr w:type="spellEnd"/>
      <w:r>
        <w:t xml:space="preserve"> deinen Samen </w:t>
      </w:r>
      <w:proofErr w:type="spellStart"/>
      <w:r>
        <w:t>giessen</w:t>
      </w:r>
      <w:proofErr w:type="spellEnd"/>
      <w:r>
        <w:t xml:space="preserve">: wie er denn </w:t>
      </w:r>
      <w:proofErr w:type="spellStart"/>
      <w:r>
        <w:t>selbs</w:t>
      </w:r>
      <w:proofErr w:type="spellEnd"/>
      <w:r>
        <w:t xml:space="preserve"> zeuget da er </w:t>
      </w:r>
      <w:proofErr w:type="spellStart"/>
      <w:r>
        <w:t>dis</w:t>
      </w:r>
      <w:proofErr w:type="spellEnd"/>
      <w:r>
        <w:t xml:space="preserve"> Capitel </w:t>
      </w:r>
      <w:proofErr w:type="spellStart"/>
      <w:r>
        <w:t>allegiret</w:t>
      </w:r>
      <w:proofErr w:type="spellEnd"/>
      <w:r>
        <w:t xml:space="preserve"> und spricht Jo. 7. Wen </w:t>
      </w:r>
      <w:proofErr w:type="spellStart"/>
      <w:r>
        <w:t>duerstet</w:t>
      </w:r>
      <w:proofErr w:type="spellEnd"/>
      <w:r>
        <w:t xml:space="preserve"> der </w:t>
      </w:r>
      <w:proofErr w:type="spellStart"/>
      <w:r>
        <w:t>kome</w:t>
      </w:r>
      <w:proofErr w:type="spellEnd"/>
      <w:r>
        <w:t xml:space="preserve"> zu mir und </w:t>
      </w:r>
      <w:proofErr w:type="spellStart"/>
      <w:r>
        <w:t>trincke</w:t>
      </w:r>
      <w:proofErr w:type="spellEnd"/>
      <w:r>
        <w:t xml:space="preserve"> / wer an mich </w:t>
      </w:r>
      <w:proofErr w:type="spellStart"/>
      <w:r>
        <w:t>glewbet</w:t>
      </w:r>
      <w:proofErr w:type="spellEnd"/>
      <w:r>
        <w:t xml:space="preserve"> / wie die </w:t>
      </w:r>
      <w:proofErr w:type="spellStart"/>
      <w:r>
        <w:t>Schrifft</w:t>
      </w:r>
      <w:proofErr w:type="spellEnd"/>
      <w:r>
        <w:t xml:space="preserve"> saget / von des leibe werden </w:t>
      </w:r>
      <w:proofErr w:type="spellStart"/>
      <w:r>
        <w:t>stroeme</w:t>
      </w:r>
      <w:proofErr w:type="spellEnd"/>
      <w:r>
        <w:t xml:space="preserve"> des lebendigen </w:t>
      </w:r>
      <w:proofErr w:type="spellStart"/>
      <w:r>
        <w:t>wassers</w:t>
      </w:r>
      <w:proofErr w:type="spellEnd"/>
      <w:r>
        <w:t xml:space="preserve"> </w:t>
      </w:r>
      <w:proofErr w:type="spellStart"/>
      <w:r>
        <w:t>fliessen</w:t>
      </w:r>
      <w:proofErr w:type="spellEnd"/>
      <w:r>
        <w:t xml:space="preserve">. Das aber CHRISTUS </w:t>
      </w:r>
      <w:proofErr w:type="spellStart"/>
      <w:r>
        <w:t>dise</w:t>
      </w:r>
      <w:proofErr w:type="spellEnd"/>
      <w:r>
        <w:t xml:space="preserve"> </w:t>
      </w:r>
      <w:proofErr w:type="spellStart"/>
      <w:r>
        <w:t>verheissung</w:t>
      </w:r>
      <w:proofErr w:type="spellEnd"/>
      <w:r>
        <w:t xml:space="preserve"> des Geists am </w:t>
      </w:r>
      <w:proofErr w:type="spellStart"/>
      <w:r>
        <w:t>Pfingstag</w:t>
      </w:r>
      <w:proofErr w:type="spellEnd"/>
      <w:r>
        <w:t xml:space="preserve"> </w:t>
      </w:r>
      <w:proofErr w:type="spellStart"/>
      <w:r>
        <w:t>erfuellet</w:t>
      </w:r>
      <w:proofErr w:type="spellEnd"/>
      <w:r>
        <w:t xml:space="preserve"> habe / scheinet aus </w:t>
      </w:r>
      <w:proofErr w:type="spellStart"/>
      <w:r>
        <w:t>disen</w:t>
      </w:r>
      <w:proofErr w:type="spellEnd"/>
      <w:r>
        <w:t xml:space="preserve"> </w:t>
      </w:r>
      <w:proofErr w:type="spellStart"/>
      <w:r>
        <w:t>wortten</w:t>
      </w:r>
      <w:proofErr w:type="spellEnd"/>
      <w:r>
        <w:t xml:space="preserve"> Joannis / </w:t>
      </w:r>
      <w:proofErr w:type="spellStart"/>
      <w:r>
        <w:t>dis</w:t>
      </w:r>
      <w:proofErr w:type="spellEnd"/>
      <w:r>
        <w:t xml:space="preserve"> saget JESUS von dem geist den die </w:t>
      </w:r>
      <w:proofErr w:type="spellStart"/>
      <w:r>
        <w:t>entpfahen</w:t>
      </w:r>
      <w:proofErr w:type="spellEnd"/>
      <w:r>
        <w:t xml:space="preserve"> </w:t>
      </w:r>
      <w:proofErr w:type="spellStart"/>
      <w:r>
        <w:t>solten</w:t>
      </w:r>
      <w:proofErr w:type="spellEnd"/>
      <w:r>
        <w:t xml:space="preserve"> die an </w:t>
      </w:r>
      <w:proofErr w:type="spellStart"/>
      <w:r>
        <w:t>jn</w:t>
      </w:r>
      <w:proofErr w:type="spellEnd"/>
      <w:r>
        <w:t xml:space="preserve"> </w:t>
      </w:r>
      <w:proofErr w:type="spellStart"/>
      <w:r>
        <w:t>glewbeten</w:t>
      </w:r>
      <w:proofErr w:type="spellEnd"/>
      <w:r>
        <w:t xml:space="preserve"> / denn der heilig Geist war noch nicht da / weil JESUS noch nicht </w:t>
      </w:r>
      <w:proofErr w:type="spellStart"/>
      <w:r>
        <w:t>verkleret</w:t>
      </w:r>
      <w:proofErr w:type="spellEnd"/>
      <w:r>
        <w:t xml:space="preserve"> war. Aber </w:t>
      </w:r>
      <w:proofErr w:type="spellStart"/>
      <w:r>
        <w:t>diser</w:t>
      </w:r>
      <w:proofErr w:type="spellEnd"/>
      <w:r>
        <w:t xml:space="preserve"> lebendigen predigt </w:t>
      </w:r>
      <w:proofErr w:type="spellStart"/>
      <w:r>
        <w:t>ursache</w:t>
      </w:r>
      <w:proofErr w:type="spellEnd"/>
      <w:r>
        <w:t xml:space="preserve"> war der </w:t>
      </w:r>
      <w:proofErr w:type="spellStart"/>
      <w:r>
        <w:t>Gottfurchtigen</w:t>
      </w:r>
      <w:proofErr w:type="spellEnd"/>
      <w:r>
        <w:t xml:space="preserve"> Juden </w:t>
      </w:r>
      <w:proofErr w:type="spellStart"/>
      <w:r>
        <w:t>trawrickeit</w:t>
      </w:r>
      <w:proofErr w:type="spellEnd"/>
      <w:r>
        <w:t xml:space="preserve"> der </w:t>
      </w:r>
      <w:proofErr w:type="spellStart"/>
      <w:r>
        <w:t>kunfftigen</w:t>
      </w:r>
      <w:proofErr w:type="spellEnd"/>
      <w:r>
        <w:t xml:space="preserve"> Babylonischen </w:t>
      </w:r>
      <w:proofErr w:type="spellStart"/>
      <w:r>
        <w:t>gefengnis</w:t>
      </w:r>
      <w:proofErr w:type="spellEnd"/>
      <w:r>
        <w:t xml:space="preserve"> halben: denn weil CHRISTI </w:t>
      </w:r>
      <w:proofErr w:type="spellStart"/>
      <w:r>
        <w:t>Barmhertzickeit</w:t>
      </w:r>
      <w:proofErr w:type="spellEnd"/>
      <w:r>
        <w:t xml:space="preserve"> </w:t>
      </w:r>
      <w:proofErr w:type="spellStart"/>
      <w:r>
        <w:t>sihet</w:t>
      </w:r>
      <w:proofErr w:type="spellEnd"/>
      <w:r>
        <w:t xml:space="preserve"> das die </w:t>
      </w:r>
      <w:proofErr w:type="spellStart"/>
      <w:r>
        <w:t>Christglewbigen</w:t>
      </w:r>
      <w:proofErr w:type="spellEnd"/>
      <w:r>
        <w:t xml:space="preserve"> Juden </w:t>
      </w:r>
      <w:proofErr w:type="spellStart"/>
      <w:r>
        <w:t>seer</w:t>
      </w:r>
      <w:proofErr w:type="spellEnd"/>
      <w:r>
        <w:t xml:space="preserve"> </w:t>
      </w:r>
      <w:proofErr w:type="spellStart"/>
      <w:r>
        <w:t>betruebet</w:t>
      </w:r>
      <w:proofErr w:type="spellEnd"/>
      <w:r>
        <w:t xml:space="preserve"> waren / durch die predigt von Babylonischer </w:t>
      </w:r>
      <w:proofErr w:type="spellStart"/>
      <w:r>
        <w:t>gefentnis</w:t>
      </w:r>
      <w:proofErr w:type="spellEnd"/>
      <w:r>
        <w:t xml:space="preserve"> und gedachten / es </w:t>
      </w:r>
      <w:proofErr w:type="spellStart"/>
      <w:r>
        <w:t>wuerde</w:t>
      </w:r>
      <w:proofErr w:type="spellEnd"/>
      <w:r>
        <w:t xml:space="preserve"> nu gar aus sein mit allen Gottes </w:t>
      </w:r>
      <w:proofErr w:type="spellStart"/>
      <w:r>
        <w:t>verheissungen</w:t>
      </w:r>
      <w:proofErr w:type="spellEnd"/>
      <w:r>
        <w:t xml:space="preserve"> von CHRISTO und die Juden gen Babel </w:t>
      </w:r>
      <w:proofErr w:type="spellStart"/>
      <w:r>
        <w:t>weggefueret</w:t>
      </w:r>
      <w:proofErr w:type="spellEnd"/>
      <w:r>
        <w:t xml:space="preserve"> </w:t>
      </w:r>
      <w:proofErr w:type="spellStart"/>
      <w:r>
        <w:t>wuerden</w:t>
      </w:r>
      <w:proofErr w:type="spellEnd"/>
      <w:r>
        <w:t xml:space="preserve"> </w:t>
      </w:r>
      <w:proofErr w:type="spellStart"/>
      <w:r>
        <w:t>nimermehr</w:t>
      </w:r>
      <w:proofErr w:type="spellEnd"/>
      <w:r>
        <w:t xml:space="preserve"> wider gen Jerusalem </w:t>
      </w:r>
      <w:proofErr w:type="spellStart"/>
      <w:r>
        <w:t>komen</w:t>
      </w:r>
      <w:proofErr w:type="spellEnd"/>
      <w:r>
        <w:t xml:space="preserve"> / sondern </w:t>
      </w:r>
      <w:proofErr w:type="spellStart"/>
      <w:r>
        <w:t>abtruennig</w:t>
      </w:r>
      <w:proofErr w:type="spellEnd"/>
      <w:r>
        <w:t xml:space="preserve"> </w:t>
      </w:r>
      <w:proofErr w:type="spellStart"/>
      <w:r>
        <w:t>unchristen</w:t>
      </w:r>
      <w:proofErr w:type="spellEnd"/>
      <w:r>
        <w:t xml:space="preserve"> </w:t>
      </w:r>
      <w:proofErr w:type="spellStart"/>
      <w:r>
        <w:t>abgoettisch</w:t>
      </w:r>
      <w:proofErr w:type="spellEnd"/>
      <w:r>
        <w:t xml:space="preserve"> werden und ewiglich zu Babel bleiben: so </w:t>
      </w:r>
      <w:proofErr w:type="spellStart"/>
      <w:r>
        <w:t>troestet</w:t>
      </w:r>
      <w:proofErr w:type="spellEnd"/>
      <w:r>
        <w:t xml:space="preserve"> er sie gar </w:t>
      </w:r>
      <w:proofErr w:type="spellStart"/>
      <w:r>
        <w:t>herlich</w:t>
      </w:r>
      <w:proofErr w:type="spellEnd"/>
      <w:r>
        <w:t xml:space="preserve"> in </w:t>
      </w:r>
      <w:proofErr w:type="spellStart"/>
      <w:r>
        <w:t>disem</w:t>
      </w:r>
      <w:proofErr w:type="spellEnd"/>
      <w:r>
        <w:t xml:space="preserve"> Capitel nicht alleine mit reichen </w:t>
      </w:r>
      <w:proofErr w:type="spellStart"/>
      <w:r>
        <w:t>verheissungen</w:t>
      </w:r>
      <w:proofErr w:type="spellEnd"/>
      <w:r>
        <w:t xml:space="preserve"> das er sie durch </w:t>
      </w:r>
      <w:proofErr w:type="spellStart"/>
      <w:r>
        <w:t>Koenig</w:t>
      </w:r>
      <w:proofErr w:type="spellEnd"/>
      <w:r>
        <w:t xml:space="preserve"> Cores wider gen Jerusalem bringen wolle / aus dem Babylonischen </w:t>
      </w:r>
      <w:proofErr w:type="spellStart"/>
      <w:r>
        <w:t>gefengnis</w:t>
      </w:r>
      <w:proofErr w:type="spellEnd"/>
      <w:r>
        <w:t xml:space="preserve"> </w:t>
      </w:r>
      <w:proofErr w:type="spellStart"/>
      <w:r>
        <w:t>erloest</w:t>
      </w:r>
      <w:proofErr w:type="spellEnd"/>
      <w:r>
        <w:t xml:space="preserve"> / und zu Jerusalem seinen geist </w:t>
      </w:r>
      <w:proofErr w:type="spellStart"/>
      <w:r>
        <w:t>auff</w:t>
      </w:r>
      <w:proofErr w:type="spellEnd"/>
      <w:r>
        <w:t xml:space="preserve"> die Juden </w:t>
      </w:r>
      <w:proofErr w:type="spellStart"/>
      <w:r>
        <w:t>giessen</w:t>
      </w:r>
      <w:proofErr w:type="spellEnd"/>
      <w:r>
        <w:t xml:space="preserve"> wolle allen Heiden </w:t>
      </w:r>
      <w:proofErr w:type="spellStart"/>
      <w:r>
        <w:t>zupredigen</w:t>
      </w:r>
      <w:proofErr w:type="spellEnd"/>
      <w:r>
        <w:t xml:space="preserve"> / und aus Juden und Heiden eine Christenheit zu machen / Sondern beschreibet auch mit erst so </w:t>
      </w:r>
      <w:proofErr w:type="spellStart"/>
      <w:r>
        <w:t>greßlich</w:t>
      </w:r>
      <w:proofErr w:type="spellEnd"/>
      <w:r>
        <w:t xml:space="preserve"> und </w:t>
      </w:r>
      <w:proofErr w:type="spellStart"/>
      <w:r>
        <w:t>greulich</w:t>
      </w:r>
      <w:proofErr w:type="spellEnd"/>
      <w:r>
        <w:t xml:space="preserve"> der Babylonier und aller Heiden unchristlich </w:t>
      </w:r>
      <w:proofErr w:type="spellStart"/>
      <w:r>
        <w:t>abgoettereie</w:t>
      </w:r>
      <w:proofErr w:type="spellEnd"/>
      <w:r>
        <w:t xml:space="preserve"> das einem </w:t>
      </w:r>
      <w:proofErr w:type="spellStart"/>
      <w:r>
        <w:t>fur</w:t>
      </w:r>
      <w:proofErr w:type="spellEnd"/>
      <w:r>
        <w:t xml:space="preserve"> den </w:t>
      </w:r>
      <w:proofErr w:type="spellStart"/>
      <w:r>
        <w:t>Goetzenmachern</w:t>
      </w:r>
      <w:proofErr w:type="spellEnd"/>
      <w:r>
        <w:t xml:space="preserve"> und </w:t>
      </w:r>
      <w:proofErr w:type="spellStart"/>
      <w:r>
        <w:t>Goetzendienern</w:t>
      </w:r>
      <w:proofErr w:type="spellEnd"/>
      <w:r>
        <w:t xml:space="preserve"> </w:t>
      </w:r>
      <w:proofErr w:type="spellStart"/>
      <w:r>
        <w:t>grawen</w:t>
      </w:r>
      <w:proofErr w:type="spellEnd"/>
      <w:r>
        <w:t xml:space="preserve"> und die </w:t>
      </w:r>
      <w:proofErr w:type="spellStart"/>
      <w:r>
        <w:t>hare</w:t>
      </w:r>
      <w:proofErr w:type="spellEnd"/>
      <w:r>
        <w:t xml:space="preserve"> gen berge steigen mochten / darnach auch Gottes </w:t>
      </w:r>
      <w:proofErr w:type="spellStart"/>
      <w:r>
        <w:t>Sones</w:t>
      </w:r>
      <w:proofErr w:type="spellEnd"/>
      <w:r>
        <w:t xml:space="preserve"> JESU CHRISTI </w:t>
      </w:r>
      <w:proofErr w:type="spellStart"/>
      <w:r>
        <w:t>Maiestet</w:t>
      </w:r>
      <w:proofErr w:type="spellEnd"/>
      <w:r>
        <w:t xml:space="preserve"> und </w:t>
      </w:r>
      <w:proofErr w:type="spellStart"/>
      <w:r>
        <w:t>gnade</w:t>
      </w:r>
      <w:proofErr w:type="spellEnd"/>
      <w:r>
        <w:t xml:space="preserve"> so </w:t>
      </w:r>
      <w:proofErr w:type="spellStart"/>
      <w:r>
        <w:t>mechtiglich</w:t>
      </w:r>
      <w:proofErr w:type="spellEnd"/>
      <w:r>
        <w:t xml:space="preserve"> und freundlich das einer flugs an </w:t>
      </w:r>
      <w:proofErr w:type="spellStart"/>
      <w:r>
        <w:t>jn</w:t>
      </w:r>
      <w:proofErr w:type="spellEnd"/>
      <w:r>
        <w:t xml:space="preserve"> </w:t>
      </w:r>
      <w:proofErr w:type="spellStart"/>
      <w:r>
        <w:t>glewben</w:t>
      </w:r>
      <w:proofErr w:type="spellEnd"/>
      <w:r>
        <w:t xml:space="preserve"> und sagen </w:t>
      </w:r>
      <w:proofErr w:type="spellStart"/>
      <w:r>
        <w:t>moecht</w:t>
      </w:r>
      <w:proofErr w:type="spellEnd"/>
      <w:r>
        <w:t xml:space="preserve"> / es ist doch je kein </w:t>
      </w:r>
      <w:proofErr w:type="spellStart"/>
      <w:r>
        <w:t>warer</w:t>
      </w:r>
      <w:proofErr w:type="spellEnd"/>
      <w:r>
        <w:t xml:space="preserve"> Gott in </w:t>
      </w:r>
      <w:proofErr w:type="spellStart"/>
      <w:r>
        <w:t>Himel</w:t>
      </w:r>
      <w:proofErr w:type="spellEnd"/>
      <w:r>
        <w:t xml:space="preserve"> und erden den unser Gott in CHRISTO welchem ich mich zuschreiben mit dieser </w:t>
      </w:r>
      <w:proofErr w:type="spellStart"/>
      <w:r>
        <w:t>hand</w:t>
      </w:r>
      <w:proofErr w:type="spellEnd"/>
      <w:r>
        <w:t xml:space="preserve"> und mit leib und </w:t>
      </w:r>
      <w:proofErr w:type="spellStart"/>
      <w:r>
        <w:t>sele</w:t>
      </w:r>
      <w:proofErr w:type="spellEnd"/>
      <w:r>
        <w:t xml:space="preserve"> </w:t>
      </w:r>
      <w:proofErr w:type="spellStart"/>
      <w:r>
        <w:t>zueigen</w:t>
      </w:r>
      <w:proofErr w:type="spellEnd"/>
      <w:r>
        <w:t xml:space="preserve"> geben </w:t>
      </w:r>
      <w:proofErr w:type="spellStart"/>
      <w:r>
        <w:t>wil</w:t>
      </w:r>
      <w:proofErr w:type="spellEnd"/>
      <w:r>
        <w:t xml:space="preserve">. So last uns das Capitel in sechs </w:t>
      </w:r>
      <w:proofErr w:type="spellStart"/>
      <w:r>
        <w:t>stuecke</w:t>
      </w:r>
      <w:proofErr w:type="spellEnd"/>
      <w:r>
        <w:t xml:space="preserve"> teilen und </w:t>
      </w:r>
      <w:proofErr w:type="spellStart"/>
      <w:r>
        <w:t>erzelen</w:t>
      </w:r>
      <w:proofErr w:type="spellEnd"/>
      <w:r>
        <w:t xml:space="preserve">: Im ersten wie CHRISTUS die </w:t>
      </w:r>
      <w:proofErr w:type="spellStart"/>
      <w:r>
        <w:t>Gottfurchtigen</w:t>
      </w:r>
      <w:proofErr w:type="spellEnd"/>
      <w:r>
        <w:t xml:space="preserve"> </w:t>
      </w:r>
      <w:proofErr w:type="spellStart"/>
      <w:r>
        <w:t>troestet</w:t>
      </w:r>
      <w:proofErr w:type="spellEnd"/>
      <w:r>
        <w:t xml:space="preserve"> mit </w:t>
      </w:r>
      <w:proofErr w:type="spellStart"/>
      <w:r>
        <w:t>verheissung</w:t>
      </w:r>
      <w:proofErr w:type="spellEnd"/>
      <w:r>
        <w:t xml:space="preserve"> des </w:t>
      </w:r>
      <w:proofErr w:type="spellStart"/>
      <w:r>
        <w:t>geists</w:t>
      </w:r>
      <w:proofErr w:type="spellEnd"/>
      <w:r>
        <w:t xml:space="preserve"> und </w:t>
      </w:r>
      <w:proofErr w:type="spellStart"/>
      <w:r>
        <w:t>beruffe</w:t>
      </w:r>
      <w:proofErr w:type="spellEnd"/>
      <w:r>
        <w:t xml:space="preserve"> der Heiden: Im andern von Gottes </w:t>
      </w:r>
      <w:proofErr w:type="spellStart"/>
      <w:r>
        <w:t>Maiestet</w:t>
      </w:r>
      <w:proofErr w:type="spellEnd"/>
      <w:r>
        <w:t xml:space="preserve"> und </w:t>
      </w:r>
      <w:proofErr w:type="spellStart"/>
      <w:r>
        <w:t>weißheit</w:t>
      </w:r>
      <w:proofErr w:type="spellEnd"/>
      <w:r>
        <w:t xml:space="preserve"> in CHRISTO: Im dritten von aller </w:t>
      </w:r>
      <w:proofErr w:type="spellStart"/>
      <w:r>
        <w:t>Goetzenmacher</w:t>
      </w:r>
      <w:proofErr w:type="spellEnd"/>
      <w:r>
        <w:t xml:space="preserve"> und </w:t>
      </w:r>
      <w:proofErr w:type="spellStart"/>
      <w:r>
        <w:t>goetzen</w:t>
      </w:r>
      <w:proofErr w:type="spellEnd"/>
      <w:r>
        <w:t xml:space="preserve"> </w:t>
      </w:r>
      <w:proofErr w:type="spellStart"/>
      <w:r>
        <w:t>eitelnichtikeit</w:t>
      </w:r>
      <w:proofErr w:type="spellEnd"/>
      <w:r>
        <w:t xml:space="preserve"> und </w:t>
      </w:r>
      <w:proofErr w:type="spellStart"/>
      <w:r>
        <w:t>verdamlicher</w:t>
      </w:r>
      <w:proofErr w:type="spellEnd"/>
      <w:r>
        <w:t xml:space="preserve"> </w:t>
      </w:r>
      <w:proofErr w:type="spellStart"/>
      <w:r>
        <w:t>abgoettereie</w:t>
      </w:r>
      <w:proofErr w:type="spellEnd"/>
      <w:r>
        <w:t xml:space="preserve">: Im </w:t>
      </w:r>
      <w:proofErr w:type="spellStart"/>
      <w:r>
        <w:t>vierden</w:t>
      </w:r>
      <w:proofErr w:type="spellEnd"/>
      <w:r>
        <w:t xml:space="preserve"> wie und </w:t>
      </w:r>
      <w:proofErr w:type="spellStart"/>
      <w:r>
        <w:t>warumb</w:t>
      </w:r>
      <w:proofErr w:type="spellEnd"/>
      <w:r>
        <w:t xml:space="preserve"> CHRISTUS die Juden </w:t>
      </w:r>
      <w:proofErr w:type="spellStart"/>
      <w:r>
        <w:t>vermanet</w:t>
      </w:r>
      <w:proofErr w:type="spellEnd"/>
      <w:r>
        <w:t xml:space="preserve"> </w:t>
      </w:r>
      <w:proofErr w:type="spellStart"/>
      <w:r>
        <w:t>gottlichen</w:t>
      </w:r>
      <w:proofErr w:type="spellEnd"/>
      <w:r>
        <w:t xml:space="preserve"> </w:t>
      </w:r>
      <w:proofErr w:type="spellStart"/>
      <w:r>
        <w:t>verheissungen</w:t>
      </w:r>
      <w:proofErr w:type="spellEnd"/>
      <w:r>
        <w:t xml:space="preserve"> von CHRISTI Reich </w:t>
      </w:r>
      <w:proofErr w:type="spellStart"/>
      <w:r>
        <w:t>zuglewben</w:t>
      </w:r>
      <w:proofErr w:type="spellEnd"/>
      <w:r>
        <w:t xml:space="preserve"> und </w:t>
      </w:r>
      <w:proofErr w:type="spellStart"/>
      <w:r>
        <w:t>abgoettereie</w:t>
      </w:r>
      <w:proofErr w:type="spellEnd"/>
      <w:r>
        <w:t xml:space="preserve"> </w:t>
      </w:r>
      <w:proofErr w:type="spellStart"/>
      <w:r>
        <w:t>zufliehen</w:t>
      </w:r>
      <w:proofErr w:type="spellEnd"/>
      <w:r>
        <w:t xml:space="preserve">: IM </w:t>
      </w:r>
      <w:proofErr w:type="spellStart"/>
      <w:r>
        <w:t>fuenfften</w:t>
      </w:r>
      <w:proofErr w:type="spellEnd"/>
      <w:r>
        <w:t xml:space="preserve"> wie und </w:t>
      </w:r>
      <w:proofErr w:type="spellStart"/>
      <w:r>
        <w:t>warumb</w:t>
      </w:r>
      <w:proofErr w:type="spellEnd"/>
      <w:r>
        <w:t xml:space="preserve"> Jesaias alle </w:t>
      </w:r>
      <w:proofErr w:type="spellStart"/>
      <w:r>
        <w:t>welt</w:t>
      </w:r>
      <w:proofErr w:type="spellEnd"/>
      <w:r>
        <w:t xml:space="preserve"> </w:t>
      </w:r>
      <w:proofErr w:type="spellStart"/>
      <w:r>
        <w:t>vermanet</w:t>
      </w:r>
      <w:proofErr w:type="spellEnd"/>
      <w:r>
        <w:t xml:space="preserve"> CHRISTUM </w:t>
      </w:r>
      <w:proofErr w:type="spellStart"/>
      <w:r>
        <w:t>zupreisen</w:t>
      </w:r>
      <w:proofErr w:type="spellEnd"/>
      <w:r>
        <w:t xml:space="preserve">: Im sechsten wie man CHRISTI Gottheit </w:t>
      </w:r>
      <w:proofErr w:type="spellStart"/>
      <w:r>
        <w:t>bey</w:t>
      </w:r>
      <w:proofErr w:type="spellEnd"/>
      <w:r>
        <w:t xml:space="preserve"> </w:t>
      </w:r>
      <w:proofErr w:type="spellStart"/>
      <w:r>
        <w:t>neim</w:t>
      </w:r>
      <w:proofErr w:type="spellEnd"/>
      <w:r>
        <w:t xml:space="preserve"> wunder und </w:t>
      </w:r>
      <w:proofErr w:type="spellStart"/>
      <w:r>
        <w:t>wolthatten</w:t>
      </w:r>
      <w:proofErr w:type="spellEnd"/>
      <w:r>
        <w:t xml:space="preserve"> erkennen sol. </w:t>
      </w:r>
    </w:p>
    <w:p w14:paraId="28F29886" w14:textId="77777777" w:rsidR="00E34BA6" w:rsidRDefault="00E34BA6" w:rsidP="00E34BA6">
      <w:pPr>
        <w:pStyle w:val="StandardWeb"/>
      </w:pPr>
      <w:r>
        <w:rPr>
          <w:rStyle w:val="Fett"/>
          <w:rFonts w:eastAsiaTheme="majorEastAsia"/>
        </w:rPr>
        <w:t xml:space="preserve">Hore mein </w:t>
      </w:r>
      <w:proofErr w:type="spellStart"/>
      <w:r>
        <w:rPr>
          <w:rStyle w:val="Fett"/>
          <w:rFonts w:eastAsiaTheme="majorEastAsia"/>
        </w:rPr>
        <w:t>knecht</w:t>
      </w:r>
      <w:proofErr w:type="spellEnd"/>
      <w:r>
        <w:rPr>
          <w:rStyle w:val="Fett"/>
          <w:rFonts w:eastAsiaTheme="majorEastAsia"/>
        </w:rPr>
        <w:t xml:space="preserve"> Jacob und Israel den ich </w:t>
      </w:r>
      <w:proofErr w:type="spellStart"/>
      <w:r>
        <w:rPr>
          <w:rStyle w:val="Fett"/>
          <w:rFonts w:eastAsiaTheme="majorEastAsia"/>
        </w:rPr>
        <w:t>erwelet</w:t>
      </w:r>
      <w:proofErr w:type="spellEnd"/>
      <w:r>
        <w:rPr>
          <w:rStyle w:val="Fett"/>
          <w:rFonts w:eastAsiaTheme="majorEastAsia"/>
        </w:rPr>
        <w:t xml:space="preserve"> habe. So spricht der Herr der dich gemacht und </w:t>
      </w:r>
      <w:proofErr w:type="spellStart"/>
      <w:r>
        <w:rPr>
          <w:rStyle w:val="Fett"/>
          <w:rFonts w:eastAsiaTheme="majorEastAsia"/>
        </w:rPr>
        <w:t>zubereittet</w:t>
      </w:r>
      <w:proofErr w:type="spellEnd"/>
      <w:r>
        <w:rPr>
          <w:rStyle w:val="Fett"/>
          <w:rFonts w:eastAsiaTheme="majorEastAsia"/>
        </w:rPr>
        <w:t xml:space="preserve"> hat / und der dir beistehet von </w:t>
      </w:r>
      <w:proofErr w:type="spellStart"/>
      <w:r>
        <w:rPr>
          <w:rStyle w:val="Fett"/>
          <w:rFonts w:eastAsiaTheme="majorEastAsia"/>
        </w:rPr>
        <w:t>mutterleib</w:t>
      </w:r>
      <w:proofErr w:type="spellEnd"/>
      <w:r>
        <w:rPr>
          <w:rStyle w:val="Fett"/>
          <w:rFonts w:eastAsiaTheme="majorEastAsia"/>
        </w:rPr>
        <w:t xml:space="preserve"> an: furcht dich nicht mein </w:t>
      </w:r>
      <w:proofErr w:type="spellStart"/>
      <w:r>
        <w:rPr>
          <w:rStyle w:val="Fett"/>
          <w:rFonts w:eastAsiaTheme="majorEastAsia"/>
        </w:rPr>
        <w:t>knecht</w:t>
      </w:r>
      <w:proofErr w:type="spellEnd"/>
      <w:r>
        <w:rPr>
          <w:rStyle w:val="Fett"/>
          <w:rFonts w:eastAsiaTheme="majorEastAsia"/>
        </w:rPr>
        <w:t xml:space="preserve"> Jacob und du </w:t>
      </w:r>
      <w:proofErr w:type="spellStart"/>
      <w:r>
        <w:rPr>
          <w:rStyle w:val="Fett"/>
          <w:rFonts w:eastAsiaTheme="majorEastAsia"/>
        </w:rPr>
        <w:t>fromer</w:t>
      </w:r>
      <w:proofErr w:type="spellEnd"/>
      <w:r>
        <w:rPr>
          <w:rStyle w:val="Fett"/>
          <w:rFonts w:eastAsiaTheme="majorEastAsia"/>
        </w:rPr>
        <w:t xml:space="preserve"> den ich </w:t>
      </w:r>
      <w:proofErr w:type="spellStart"/>
      <w:r>
        <w:rPr>
          <w:rStyle w:val="Fett"/>
          <w:rFonts w:eastAsiaTheme="majorEastAsia"/>
        </w:rPr>
        <w:t>erwelet</w:t>
      </w:r>
      <w:proofErr w:type="spellEnd"/>
      <w:r>
        <w:rPr>
          <w:rStyle w:val="Fett"/>
          <w:rFonts w:eastAsiaTheme="majorEastAsia"/>
        </w:rPr>
        <w:t xml:space="preserve"> habe. Denn ich </w:t>
      </w:r>
      <w:proofErr w:type="spellStart"/>
      <w:r>
        <w:rPr>
          <w:rStyle w:val="Fett"/>
          <w:rFonts w:eastAsiaTheme="majorEastAsia"/>
        </w:rPr>
        <w:t>wil</w:t>
      </w:r>
      <w:proofErr w:type="spellEnd"/>
      <w:r>
        <w:rPr>
          <w:rStyle w:val="Fett"/>
          <w:rFonts w:eastAsiaTheme="majorEastAsia"/>
        </w:rPr>
        <w:t xml:space="preserve"> die </w:t>
      </w:r>
      <w:proofErr w:type="spellStart"/>
      <w:r>
        <w:rPr>
          <w:rStyle w:val="Fett"/>
          <w:rFonts w:eastAsiaTheme="majorEastAsia"/>
        </w:rPr>
        <w:t>wasser</w:t>
      </w:r>
      <w:proofErr w:type="spellEnd"/>
      <w:r>
        <w:rPr>
          <w:rStyle w:val="Fett"/>
          <w:rFonts w:eastAsiaTheme="majorEastAsia"/>
        </w:rPr>
        <w:t xml:space="preserve"> </w:t>
      </w:r>
      <w:proofErr w:type="spellStart"/>
      <w:r>
        <w:rPr>
          <w:rStyle w:val="Fett"/>
          <w:rFonts w:eastAsiaTheme="majorEastAsia"/>
        </w:rPr>
        <w:t>außgiessen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die durstigen und </w:t>
      </w:r>
      <w:proofErr w:type="spellStart"/>
      <w:r>
        <w:rPr>
          <w:rStyle w:val="Fett"/>
          <w:rFonts w:eastAsiaTheme="majorEastAsia"/>
        </w:rPr>
        <w:t>strome</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die </w:t>
      </w:r>
      <w:proofErr w:type="spellStart"/>
      <w:r>
        <w:rPr>
          <w:rStyle w:val="Fett"/>
          <w:rFonts w:eastAsiaTheme="majorEastAsia"/>
        </w:rPr>
        <w:t>durre</w:t>
      </w:r>
      <w:proofErr w:type="spellEnd"/>
      <w:r>
        <w:rPr>
          <w:rStyle w:val="Fett"/>
          <w:rFonts w:eastAsiaTheme="majorEastAsia"/>
        </w:rPr>
        <w:t xml:space="preserve">. Ich </w:t>
      </w:r>
      <w:proofErr w:type="spellStart"/>
      <w:r>
        <w:rPr>
          <w:rStyle w:val="Fett"/>
          <w:rFonts w:eastAsiaTheme="majorEastAsia"/>
        </w:rPr>
        <w:t>wil</w:t>
      </w:r>
      <w:proofErr w:type="spellEnd"/>
      <w:r>
        <w:rPr>
          <w:rStyle w:val="Fett"/>
          <w:rFonts w:eastAsiaTheme="majorEastAsia"/>
        </w:rPr>
        <w:t xml:space="preserve"> meinen Geist </w:t>
      </w:r>
      <w:proofErr w:type="spellStart"/>
      <w:r>
        <w:rPr>
          <w:rStyle w:val="Fett"/>
          <w:rFonts w:eastAsiaTheme="majorEastAsia"/>
        </w:rPr>
        <w:t>auff</w:t>
      </w:r>
      <w:proofErr w:type="spellEnd"/>
      <w:r>
        <w:rPr>
          <w:rStyle w:val="Fett"/>
          <w:rFonts w:eastAsiaTheme="majorEastAsia"/>
        </w:rPr>
        <w:t xml:space="preserve"> deinen Samen </w:t>
      </w:r>
      <w:proofErr w:type="spellStart"/>
      <w:r>
        <w:rPr>
          <w:rStyle w:val="Fett"/>
          <w:rFonts w:eastAsiaTheme="majorEastAsia"/>
        </w:rPr>
        <w:t>giessen</w:t>
      </w:r>
      <w:proofErr w:type="spellEnd"/>
      <w:r>
        <w:rPr>
          <w:rStyle w:val="Fett"/>
          <w:rFonts w:eastAsiaTheme="majorEastAsia"/>
        </w:rPr>
        <w:t xml:space="preserve"> und meinen Segen </w:t>
      </w:r>
      <w:proofErr w:type="spellStart"/>
      <w:r>
        <w:rPr>
          <w:rStyle w:val="Fett"/>
          <w:rFonts w:eastAsiaTheme="majorEastAsia"/>
        </w:rPr>
        <w:t>auff</w:t>
      </w:r>
      <w:proofErr w:type="spellEnd"/>
      <w:r>
        <w:rPr>
          <w:rStyle w:val="Fett"/>
          <w:rFonts w:eastAsiaTheme="majorEastAsia"/>
        </w:rPr>
        <w:t xml:space="preserve"> deine </w:t>
      </w:r>
      <w:proofErr w:type="spellStart"/>
      <w:r>
        <w:rPr>
          <w:rStyle w:val="Fett"/>
          <w:rFonts w:eastAsiaTheme="majorEastAsia"/>
        </w:rPr>
        <w:t>nachkomen</w:t>
      </w:r>
      <w:proofErr w:type="spellEnd"/>
      <w:r>
        <w:rPr>
          <w:rStyle w:val="Fett"/>
          <w:rFonts w:eastAsiaTheme="majorEastAsia"/>
        </w:rPr>
        <w:t xml:space="preserve">: das sie wachsen sollen wie gras / wie die weiden an den </w:t>
      </w:r>
      <w:proofErr w:type="spellStart"/>
      <w:r>
        <w:rPr>
          <w:rStyle w:val="Fett"/>
          <w:rFonts w:eastAsiaTheme="majorEastAsia"/>
        </w:rPr>
        <w:t>wasserbechen</w:t>
      </w:r>
      <w:proofErr w:type="spellEnd"/>
      <w:r>
        <w:rPr>
          <w:rStyle w:val="Fett"/>
          <w:rFonts w:eastAsiaTheme="majorEastAsia"/>
        </w:rPr>
        <w:t xml:space="preserve">. </w:t>
      </w:r>
      <w:proofErr w:type="spellStart"/>
      <w:r>
        <w:rPr>
          <w:rStyle w:val="Fett"/>
          <w:rFonts w:eastAsiaTheme="majorEastAsia"/>
        </w:rPr>
        <w:t>Diser</w:t>
      </w:r>
      <w:proofErr w:type="spellEnd"/>
      <w:r>
        <w:rPr>
          <w:rStyle w:val="Fett"/>
          <w:rFonts w:eastAsiaTheme="majorEastAsia"/>
        </w:rPr>
        <w:t xml:space="preserve"> wird sagen ich bin des </w:t>
      </w:r>
      <w:proofErr w:type="spellStart"/>
      <w:r>
        <w:rPr>
          <w:rStyle w:val="Fett"/>
          <w:rFonts w:eastAsiaTheme="majorEastAsia"/>
        </w:rPr>
        <w:t>Hern</w:t>
      </w:r>
      <w:proofErr w:type="spellEnd"/>
      <w:r>
        <w:rPr>
          <w:rStyle w:val="Fett"/>
          <w:rFonts w:eastAsiaTheme="majorEastAsia"/>
        </w:rPr>
        <w:t xml:space="preserve"> / und jener wird </w:t>
      </w:r>
      <w:proofErr w:type="spellStart"/>
      <w:r>
        <w:rPr>
          <w:rStyle w:val="Fett"/>
          <w:rFonts w:eastAsiaTheme="majorEastAsia"/>
        </w:rPr>
        <w:t>genennet</w:t>
      </w:r>
      <w:proofErr w:type="spellEnd"/>
      <w:r>
        <w:rPr>
          <w:rStyle w:val="Fett"/>
          <w:rFonts w:eastAsiaTheme="majorEastAsia"/>
        </w:rPr>
        <w:t xml:space="preserve"> werden mit dem </w:t>
      </w:r>
      <w:proofErr w:type="spellStart"/>
      <w:r>
        <w:rPr>
          <w:rStyle w:val="Fett"/>
          <w:rFonts w:eastAsiaTheme="majorEastAsia"/>
        </w:rPr>
        <w:t>namen</w:t>
      </w:r>
      <w:proofErr w:type="spellEnd"/>
      <w:r>
        <w:rPr>
          <w:rStyle w:val="Fett"/>
          <w:rFonts w:eastAsiaTheme="majorEastAsia"/>
        </w:rPr>
        <w:t xml:space="preserve"> Jacob: und </w:t>
      </w:r>
      <w:proofErr w:type="spellStart"/>
      <w:r>
        <w:rPr>
          <w:rStyle w:val="Fett"/>
          <w:rFonts w:eastAsiaTheme="majorEastAsia"/>
        </w:rPr>
        <w:t>diser</w:t>
      </w:r>
      <w:proofErr w:type="spellEnd"/>
      <w:r>
        <w:rPr>
          <w:rStyle w:val="Fett"/>
          <w:rFonts w:eastAsiaTheme="majorEastAsia"/>
        </w:rPr>
        <w:t xml:space="preserve"> wird sich mit seiner </w:t>
      </w:r>
      <w:proofErr w:type="spellStart"/>
      <w:r>
        <w:rPr>
          <w:rStyle w:val="Fett"/>
          <w:rFonts w:eastAsiaTheme="majorEastAsia"/>
        </w:rPr>
        <w:t>hand</w:t>
      </w:r>
      <w:proofErr w:type="spellEnd"/>
      <w:r>
        <w:rPr>
          <w:rStyle w:val="Fett"/>
          <w:rFonts w:eastAsiaTheme="majorEastAsia"/>
        </w:rPr>
        <w:t xml:space="preserve"> dem </w:t>
      </w:r>
      <w:proofErr w:type="spellStart"/>
      <w:r>
        <w:rPr>
          <w:rStyle w:val="Fett"/>
          <w:rFonts w:eastAsiaTheme="majorEastAsia"/>
        </w:rPr>
        <w:t>Hern</w:t>
      </w:r>
      <w:proofErr w:type="spellEnd"/>
      <w:r>
        <w:rPr>
          <w:rStyle w:val="Fett"/>
          <w:rFonts w:eastAsiaTheme="majorEastAsia"/>
        </w:rPr>
        <w:t xml:space="preserve"> zuschreiben / und wird mit dem </w:t>
      </w:r>
      <w:proofErr w:type="spellStart"/>
      <w:r>
        <w:rPr>
          <w:rStyle w:val="Fett"/>
          <w:rFonts w:eastAsiaTheme="majorEastAsia"/>
        </w:rPr>
        <w:t>namen</w:t>
      </w:r>
      <w:proofErr w:type="spellEnd"/>
      <w:r>
        <w:rPr>
          <w:rStyle w:val="Fett"/>
          <w:rFonts w:eastAsiaTheme="majorEastAsia"/>
        </w:rPr>
        <w:t xml:space="preserve"> Israel </w:t>
      </w:r>
      <w:proofErr w:type="spellStart"/>
      <w:r>
        <w:rPr>
          <w:rStyle w:val="Fett"/>
          <w:rFonts w:eastAsiaTheme="majorEastAsia"/>
        </w:rPr>
        <w:t>genennet</w:t>
      </w:r>
      <w:proofErr w:type="spellEnd"/>
      <w:r>
        <w:rPr>
          <w:rStyle w:val="Fett"/>
          <w:rFonts w:eastAsiaTheme="majorEastAsia"/>
        </w:rPr>
        <w:t xml:space="preserve"> werden.</w:t>
      </w:r>
      <w:r>
        <w:t xml:space="preserve"> </w:t>
      </w:r>
    </w:p>
    <w:p w14:paraId="7DD20985" w14:textId="77777777" w:rsidR="00E34BA6" w:rsidRDefault="00E34BA6" w:rsidP="00E34BA6">
      <w:pPr>
        <w:pStyle w:val="StandardWeb"/>
      </w:pPr>
      <w:r>
        <w:t xml:space="preserve">In </w:t>
      </w:r>
      <w:proofErr w:type="spellStart"/>
      <w:r>
        <w:t>disem</w:t>
      </w:r>
      <w:proofErr w:type="spellEnd"/>
      <w:r>
        <w:t xml:space="preserve"> ersten teil last uns </w:t>
      </w:r>
      <w:proofErr w:type="spellStart"/>
      <w:r>
        <w:t>hoeren</w:t>
      </w:r>
      <w:proofErr w:type="spellEnd"/>
      <w:r>
        <w:t xml:space="preserve">. </w:t>
      </w:r>
    </w:p>
    <w:p w14:paraId="7DC42009" w14:textId="77777777" w:rsidR="00E34BA6" w:rsidRDefault="00E34BA6" w:rsidP="00E34BA6">
      <w:pPr>
        <w:pStyle w:val="berschrift2"/>
      </w:pPr>
      <w:r>
        <w:t xml:space="preserve">Wie CHRISTUS die </w:t>
      </w:r>
      <w:proofErr w:type="spellStart"/>
      <w:r>
        <w:t>Gottfurchtigen</w:t>
      </w:r>
      <w:proofErr w:type="spellEnd"/>
      <w:r>
        <w:t xml:space="preserve"> Juden </w:t>
      </w:r>
      <w:proofErr w:type="spellStart"/>
      <w:r>
        <w:t>troestet</w:t>
      </w:r>
      <w:proofErr w:type="spellEnd"/>
      <w:r>
        <w:t xml:space="preserve"> und </w:t>
      </w:r>
      <w:proofErr w:type="spellStart"/>
      <w:r>
        <w:t>jnen</w:t>
      </w:r>
      <w:proofErr w:type="spellEnd"/>
      <w:r>
        <w:t xml:space="preserve"> den Geist </w:t>
      </w:r>
      <w:proofErr w:type="spellStart"/>
      <w:r>
        <w:t>verheisset</w:t>
      </w:r>
      <w:proofErr w:type="spellEnd"/>
      <w:r>
        <w:t xml:space="preserve"> die Heiden </w:t>
      </w:r>
      <w:proofErr w:type="spellStart"/>
      <w:r>
        <w:t>zuberuffen</w:t>
      </w:r>
      <w:proofErr w:type="spellEnd"/>
      <w:r>
        <w:t>.</w:t>
      </w:r>
    </w:p>
    <w:p w14:paraId="680DE8B0" w14:textId="77777777" w:rsidR="00E34BA6" w:rsidRDefault="00E34BA6" w:rsidP="00E34BA6">
      <w:pPr>
        <w:pStyle w:val="StandardWeb"/>
      </w:pPr>
      <w:r>
        <w:t xml:space="preserve">Weil Jacob in seiner angst mit dem </w:t>
      </w:r>
      <w:proofErr w:type="spellStart"/>
      <w:r>
        <w:t>glawben</w:t>
      </w:r>
      <w:proofErr w:type="spellEnd"/>
      <w:r>
        <w:t xml:space="preserve"> so fest an Gottes </w:t>
      </w:r>
      <w:proofErr w:type="spellStart"/>
      <w:r>
        <w:t>verheissung</w:t>
      </w:r>
      <w:proofErr w:type="spellEnd"/>
      <w:r>
        <w:t xml:space="preserve"> </w:t>
      </w:r>
      <w:proofErr w:type="spellStart"/>
      <w:r>
        <w:t>hienge</w:t>
      </w:r>
      <w:proofErr w:type="spellEnd"/>
      <w:r>
        <w:t xml:space="preserve"> / das </w:t>
      </w:r>
      <w:proofErr w:type="spellStart"/>
      <w:r>
        <w:t>jn</w:t>
      </w:r>
      <w:proofErr w:type="spellEnd"/>
      <w:r>
        <w:t xml:space="preserve"> Gott </w:t>
      </w:r>
      <w:proofErr w:type="spellStart"/>
      <w:r>
        <w:t>darumb</w:t>
      </w:r>
      <w:proofErr w:type="spellEnd"/>
      <w:r>
        <w:t xml:space="preserve"> Israel nennet das er mit Gott und Menschen </w:t>
      </w:r>
      <w:proofErr w:type="spellStart"/>
      <w:r>
        <w:t>gekempfft</w:t>
      </w:r>
      <w:proofErr w:type="spellEnd"/>
      <w:r>
        <w:t xml:space="preserve"> obgelegen war Ge. 32: so nennet er die Juden hie </w:t>
      </w:r>
      <w:proofErr w:type="spellStart"/>
      <w:r>
        <w:t>darumb</w:t>
      </w:r>
      <w:proofErr w:type="spellEnd"/>
      <w:r>
        <w:t xml:space="preserve"> Jacob und Israel / als von Jacob und Israel </w:t>
      </w:r>
      <w:proofErr w:type="spellStart"/>
      <w:r>
        <w:t>herkomen</w:t>
      </w:r>
      <w:proofErr w:type="spellEnd"/>
      <w:r>
        <w:t xml:space="preserve"> / das sie vor </w:t>
      </w:r>
      <w:proofErr w:type="spellStart"/>
      <w:r>
        <w:t>jn</w:t>
      </w:r>
      <w:proofErr w:type="spellEnd"/>
      <w:r>
        <w:t xml:space="preserve"> nach der </w:t>
      </w:r>
      <w:proofErr w:type="spellStart"/>
      <w:r>
        <w:t>Babilonischen</w:t>
      </w:r>
      <w:proofErr w:type="spellEnd"/>
      <w:r>
        <w:t xml:space="preserve"> </w:t>
      </w:r>
      <w:proofErr w:type="spellStart"/>
      <w:r>
        <w:t>gefengnis</w:t>
      </w:r>
      <w:proofErr w:type="spellEnd"/>
      <w:r>
        <w:t xml:space="preserve"> auch so fest mit dem </w:t>
      </w:r>
      <w:proofErr w:type="spellStart"/>
      <w:r>
        <w:t>glawben</w:t>
      </w:r>
      <w:proofErr w:type="spellEnd"/>
      <w:r>
        <w:t xml:space="preserve"> an Gottes </w:t>
      </w:r>
      <w:proofErr w:type="spellStart"/>
      <w:r>
        <w:t>verheissungen</w:t>
      </w:r>
      <w:proofErr w:type="spellEnd"/>
      <w:r>
        <w:t xml:space="preserve"> hangen sollen / die da weissagen das die Juden wider gen Jerusalem aus Babel </w:t>
      </w:r>
      <w:proofErr w:type="spellStart"/>
      <w:r>
        <w:t>komen</w:t>
      </w:r>
      <w:proofErr w:type="spellEnd"/>
      <w:r>
        <w:t xml:space="preserve"> sollen </w:t>
      </w:r>
      <w:proofErr w:type="spellStart"/>
      <w:r>
        <w:t>Jere</w:t>
      </w:r>
      <w:proofErr w:type="spellEnd"/>
      <w:r>
        <w:t xml:space="preserve">. 29. und das CHRISTI Reich zu Jerusalem angefangen in alle </w:t>
      </w:r>
      <w:proofErr w:type="spellStart"/>
      <w:r>
        <w:t>welt</w:t>
      </w:r>
      <w:proofErr w:type="spellEnd"/>
      <w:r>
        <w:t xml:space="preserve"> </w:t>
      </w:r>
      <w:proofErr w:type="spellStart"/>
      <w:r>
        <w:t>außgebreittet</w:t>
      </w:r>
      <w:proofErr w:type="spellEnd"/>
      <w:r>
        <w:t xml:space="preserve"> werden </w:t>
      </w:r>
      <w:proofErr w:type="spellStart"/>
      <w:r>
        <w:t>solt</w:t>
      </w:r>
      <w:proofErr w:type="spellEnd"/>
      <w:r>
        <w:t xml:space="preserve"> nach dem andern Psalm. </w:t>
      </w:r>
    </w:p>
    <w:p w14:paraId="78A485AB" w14:textId="77777777" w:rsidR="00E34BA6" w:rsidRDefault="00E34BA6" w:rsidP="00E34BA6">
      <w:pPr>
        <w:pStyle w:val="StandardWeb"/>
      </w:pPr>
      <w:r>
        <w:t xml:space="preserve">Das </w:t>
      </w:r>
      <w:proofErr w:type="spellStart"/>
      <w:r>
        <w:t>worttlin</w:t>
      </w:r>
      <w:proofErr w:type="spellEnd"/>
      <w:r>
        <w:t xml:space="preserve"> (</w:t>
      </w:r>
      <w:proofErr w:type="spellStart"/>
      <w:r>
        <w:t>jesrun</w:t>
      </w:r>
      <w:proofErr w:type="spellEnd"/>
      <w:r>
        <w:t xml:space="preserve">) </w:t>
      </w:r>
      <w:proofErr w:type="spellStart"/>
      <w:r>
        <w:t>lauttet</w:t>
      </w:r>
      <w:proofErr w:type="spellEnd"/>
      <w:r>
        <w:t xml:space="preserve"> im </w:t>
      </w:r>
      <w:proofErr w:type="spellStart"/>
      <w:r>
        <w:t>Deudschen</w:t>
      </w:r>
      <w:proofErr w:type="spellEnd"/>
      <w:r>
        <w:t xml:space="preserve"> </w:t>
      </w:r>
      <w:proofErr w:type="spellStart"/>
      <w:r>
        <w:t>fromer</w:t>
      </w:r>
      <w:proofErr w:type="spellEnd"/>
      <w:r>
        <w:t xml:space="preserve"> oder rechtschaffen / damit </w:t>
      </w:r>
      <w:proofErr w:type="spellStart"/>
      <w:r>
        <w:t>zuvermanen</w:t>
      </w:r>
      <w:proofErr w:type="spellEnd"/>
      <w:r>
        <w:t xml:space="preserve"> die Juden das sie </w:t>
      </w:r>
      <w:proofErr w:type="spellStart"/>
      <w:r>
        <w:t>from</w:t>
      </w:r>
      <w:proofErr w:type="spellEnd"/>
      <w:r>
        <w:t xml:space="preserve"> und rechtschaffen im </w:t>
      </w:r>
      <w:proofErr w:type="spellStart"/>
      <w:r>
        <w:t>glawben</w:t>
      </w:r>
      <w:proofErr w:type="spellEnd"/>
      <w:r>
        <w:t xml:space="preserve"> seien wie Jacob oder Israel: derhalben er auch seine </w:t>
      </w:r>
      <w:proofErr w:type="spellStart"/>
      <w:r>
        <w:t>wolthatten</w:t>
      </w:r>
      <w:proofErr w:type="spellEnd"/>
      <w:r>
        <w:t xml:space="preserve"> </w:t>
      </w:r>
      <w:proofErr w:type="spellStart"/>
      <w:r>
        <w:t>erzelet</w:t>
      </w:r>
      <w:proofErr w:type="spellEnd"/>
      <w:r>
        <w:t xml:space="preserve"> / </w:t>
      </w:r>
      <w:proofErr w:type="spellStart"/>
      <w:r>
        <w:t>nemlich</w:t>
      </w:r>
      <w:proofErr w:type="spellEnd"/>
      <w:r>
        <w:t xml:space="preserve"> das er sie </w:t>
      </w:r>
      <w:proofErr w:type="spellStart"/>
      <w:r>
        <w:t>behuettet</w:t>
      </w:r>
      <w:proofErr w:type="spellEnd"/>
      <w:r>
        <w:t xml:space="preserve"> habe von Mutterleib an und </w:t>
      </w:r>
      <w:proofErr w:type="spellStart"/>
      <w:r>
        <w:t>erwelet</w:t>
      </w:r>
      <w:proofErr w:type="spellEnd"/>
      <w:r>
        <w:t xml:space="preserve"> unter allen </w:t>
      </w:r>
      <w:proofErr w:type="spellStart"/>
      <w:r>
        <w:t>voelckern</w:t>
      </w:r>
      <w:proofErr w:type="spellEnd"/>
      <w:r>
        <w:t xml:space="preserve"> unterm </w:t>
      </w:r>
      <w:proofErr w:type="spellStart"/>
      <w:r>
        <w:t>Himel</w:t>
      </w:r>
      <w:proofErr w:type="spellEnd"/>
      <w:r>
        <w:t xml:space="preserve"> / </w:t>
      </w:r>
      <w:proofErr w:type="spellStart"/>
      <w:r>
        <w:t>auffdas</w:t>
      </w:r>
      <w:proofErr w:type="spellEnd"/>
      <w:r>
        <w:t xml:space="preserve"> sie </w:t>
      </w:r>
      <w:proofErr w:type="spellStart"/>
      <w:r>
        <w:t>glewbener</w:t>
      </w:r>
      <w:proofErr w:type="spellEnd"/>
      <w:r>
        <w:t xml:space="preserve"> werde sie auch in der </w:t>
      </w:r>
      <w:proofErr w:type="spellStart"/>
      <w:r>
        <w:t>Babilonischen</w:t>
      </w:r>
      <w:proofErr w:type="spellEnd"/>
      <w:r>
        <w:t xml:space="preserve"> </w:t>
      </w:r>
      <w:proofErr w:type="spellStart"/>
      <w:r>
        <w:t>gefengnis</w:t>
      </w:r>
      <w:proofErr w:type="spellEnd"/>
      <w:r>
        <w:t xml:space="preserve"> erhalten und wider gen Jerusalem bringen </w:t>
      </w:r>
      <w:proofErr w:type="spellStart"/>
      <w:r>
        <w:t>umb</w:t>
      </w:r>
      <w:proofErr w:type="spellEnd"/>
      <w:r>
        <w:t xml:space="preserve"> CHRISTI willen. </w:t>
      </w:r>
    </w:p>
    <w:p w14:paraId="5AA8FA3D" w14:textId="77777777" w:rsidR="00E34BA6" w:rsidRDefault="00E34BA6" w:rsidP="00E34BA6">
      <w:pPr>
        <w:pStyle w:val="StandardWeb"/>
      </w:pPr>
      <w:r>
        <w:t xml:space="preserve">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hoere</w:t>
      </w:r>
      <w:proofErr w:type="spellEnd"/>
      <w:r>
        <w:t xml:space="preserve"> mein </w:t>
      </w:r>
      <w:proofErr w:type="spellStart"/>
      <w:r>
        <w:t>knecht</w:t>
      </w:r>
      <w:proofErr w:type="spellEnd"/>
      <w:r>
        <w:t xml:space="preserve"> Jacob und Israel den ich </w:t>
      </w:r>
      <w:proofErr w:type="spellStart"/>
      <w:r>
        <w:t>erwelet</w:t>
      </w:r>
      <w:proofErr w:type="spellEnd"/>
      <w:r>
        <w:t xml:space="preserve"> habe: so spricht der Herr der dich gemacht und </w:t>
      </w:r>
      <w:proofErr w:type="spellStart"/>
      <w:r>
        <w:t>zubereittet</w:t>
      </w:r>
      <w:proofErr w:type="spellEnd"/>
      <w:r>
        <w:t xml:space="preserve"> hat / und der dir beistehet von Mutterleib an: furcht dich nicht mein </w:t>
      </w:r>
      <w:proofErr w:type="spellStart"/>
      <w:r>
        <w:t>knecht</w:t>
      </w:r>
      <w:proofErr w:type="spellEnd"/>
      <w:r>
        <w:t xml:space="preserve"> Jacob und du </w:t>
      </w:r>
      <w:proofErr w:type="spellStart"/>
      <w:r>
        <w:t>fromer</w:t>
      </w:r>
      <w:proofErr w:type="spellEnd"/>
      <w:r>
        <w:t xml:space="preserve"> den ich </w:t>
      </w:r>
      <w:proofErr w:type="spellStart"/>
      <w:r>
        <w:t>erwelet</w:t>
      </w:r>
      <w:proofErr w:type="spellEnd"/>
      <w:r>
        <w:t xml:space="preserve"> habe) die Juden so furchten das </w:t>
      </w:r>
      <w:proofErr w:type="spellStart"/>
      <w:r>
        <w:t>Babilonische</w:t>
      </w:r>
      <w:proofErr w:type="spellEnd"/>
      <w:r>
        <w:t xml:space="preserve"> </w:t>
      </w:r>
      <w:proofErr w:type="spellStart"/>
      <w:r>
        <w:t>gefengnis</w:t>
      </w:r>
      <w:proofErr w:type="spellEnd"/>
      <w:r>
        <w:t xml:space="preserve"> </w:t>
      </w:r>
      <w:proofErr w:type="spellStart"/>
      <w:r>
        <w:t>wuerde</w:t>
      </w:r>
      <w:proofErr w:type="spellEnd"/>
      <w:r>
        <w:t xml:space="preserve"> mit den Juden einen </w:t>
      </w:r>
      <w:proofErr w:type="spellStart"/>
      <w:r>
        <w:t>garaus</w:t>
      </w:r>
      <w:proofErr w:type="spellEnd"/>
      <w:r>
        <w:t xml:space="preserve"> machen und </w:t>
      </w:r>
      <w:proofErr w:type="spellStart"/>
      <w:r>
        <w:t>wuerden</w:t>
      </w:r>
      <w:proofErr w:type="spellEnd"/>
      <w:r>
        <w:t xml:space="preserve"> alle Juden von </w:t>
      </w:r>
      <w:proofErr w:type="spellStart"/>
      <w:r>
        <w:t>Gottlichen</w:t>
      </w:r>
      <w:proofErr w:type="spellEnd"/>
      <w:r>
        <w:t xml:space="preserve"> </w:t>
      </w:r>
      <w:proofErr w:type="spellStart"/>
      <w:r>
        <w:t>verheissungen</w:t>
      </w:r>
      <w:proofErr w:type="spellEnd"/>
      <w:r>
        <w:t xml:space="preserve"> zur Babylonier </w:t>
      </w:r>
      <w:proofErr w:type="spellStart"/>
      <w:r>
        <w:t>abgoettereie</w:t>
      </w:r>
      <w:proofErr w:type="spellEnd"/>
      <w:r>
        <w:t xml:space="preserve"> fallen / </w:t>
      </w:r>
      <w:proofErr w:type="spellStart"/>
      <w:r>
        <w:t>troesten</w:t>
      </w:r>
      <w:proofErr w:type="spellEnd"/>
      <w:r>
        <w:t xml:space="preserve"> und </w:t>
      </w:r>
      <w:proofErr w:type="spellStart"/>
      <w:r>
        <w:t>vermanen</w:t>
      </w:r>
      <w:proofErr w:type="spellEnd"/>
      <w:r>
        <w:t xml:space="preserve"> </w:t>
      </w:r>
      <w:proofErr w:type="spellStart"/>
      <w:r>
        <w:t>Gottlichen</w:t>
      </w:r>
      <w:proofErr w:type="spellEnd"/>
      <w:r>
        <w:t xml:space="preserve"> </w:t>
      </w:r>
      <w:proofErr w:type="spellStart"/>
      <w:r>
        <w:t>verheissungen</w:t>
      </w:r>
      <w:proofErr w:type="spellEnd"/>
      <w:r>
        <w:t xml:space="preserve"> getrost </w:t>
      </w:r>
      <w:proofErr w:type="spellStart"/>
      <w:r>
        <w:t>zuglewben</w:t>
      </w:r>
      <w:proofErr w:type="spellEnd"/>
      <w:r>
        <w:t xml:space="preserve"> wie Jacob so werde sie Gott aus aller not </w:t>
      </w:r>
      <w:proofErr w:type="spellStart"/>
      <w:r>
        <w:t>erloesen</w:t>
      </w:r>
      <w:proofErr w:type="spellEnd"/>
      <w:r>
        <w:t xml:space="preserve"> wie Jacob und an </w:t>
      </w:r>
      <w:proofErr w:type="spellStart"/>
      <w:r>
        <w:t>stat</w:t>
      </w:r>
      <w:proofErr w:type="spellEnd"/>
      <w:r>
        <w:t xml:space="preserve"> der </w:t>
      </w:r>
      <w:proofErr w:type="spellStart"/>
      <w:r>
        <w:t>unglewbigen</w:t>
      </w:r>
      <w:proofErr w:type="spellEnd"/>
      <w:r>
        <w:t xml:space="preserve"> Juden alle </w:t>
      </w:r>
      <w:proofErr w:type="spellStart"/>
      <w:r>
        <w:t>glewbigen</w:t>
      </w:r>
      <w:proofErr w:type="spellEnd"/>
      <w:r>
        <w:t xml:space="preserve"> Heiden </w:t>
      </w:r>
      <w:proofErr w:type="spellStart"/>
      <w:r>
        <w:t>beruffen</w:t>
      </w:r>
      <w:proofErr w:type="spellEnd"/>
      <w:r>
        <w:t xml:space="preserve"> lassen. </w:t>
      </w:r>
      <w:proofErr w:type="spellStart"/>
      <w:r>
        <w:t>Bißher</w:t>
      </w:r>
      <w:proofErr w:type="spellEnd"/>
      <w:r>
        <w:t xml:space="preserve"> die </w:t>
      </w:r>
      <w:proofErr w:type="spellStart"/>
      <w:r>
        <w:t>vermanung</w:t>
      </w:r>
      <w:proofErr w:type="spellEnd"/>
      <w:r>
        <w:t xml:space="preserve">: Nu von der </w:t>
      </w:r>
      <w:proofErr w:type="spellStart"/>
      <w:r>
        <w:t>ursache</w:t>
      </w:r>
      <w:proofErr w:type="spellEnd"/>
      <w:r>
        <w:t xml:space="preserve">. </w:t>
      </w:r>
    </w:p>
    <w:p w14:paraId="1F94DF96" w14:textId="77777777" w:rsidR="00E34BA6" w:rsidRDefault="00E34BA6" w:rsidP="00E34BA6">
      <w:pPr>
        <w:pStyle w:val="StandardWeb"/>
      </w:pPr>
      <w:r>
        <w:t xml:space="preserve">Durch durstige und </w:t>
      </w:r>
      <w:proofErr w:type="spellStart"/>
      <w:r>
        <w:t>duerre</w:t>
      </w:r>
      <w:proofErr w:type="spellEnd"/>
      <w:r>
        <w:t xml:space="preserve"> / verstehe CHRISTI Apostel und </w:t>
      </w:r>
      <w:proofErr w:type="spellStart"/>
      <w:r>
        <w:t>juengere</w:t>
      </w:r>
      <w:proofErr w:type="spellEnd"/>
      <w:r>
        <w:t xml:space="preserve">: </w:t>
      </w:r>
      <w:proofErr w:type="spellStart"/>
      <w:r>
        <w:t>darumb</w:t>
      </w:r>
      <w:proofErr w:type="spellEnd"/>
      <w:r>
        <w:t xml:space="preserve"> so </w:t>
      </w:r>
      <w:proofErr w:type="spellStart"/>
      <w:r>
        <w:t>genennet</w:t>
      </w:r>
      <w:proofErr w:type="spellEnd"/>
      <w:r>
        <w:t xml:space="preserve"> das sie in der </w:t>
      </w:r>
      <w:proofErr w:type="spellStart"/>
      <w:r>
        <w:t>anfechtung</w:t>
      </w:r>
      <w:proofErr w:type="spellEnd"/>
      <w:r>
        <w:t xml:space="preserve"> </w:t>
      </w:r>
      <w:proofErr w:type="spellStart"/>
      <w:r>
        <w:t>huelfflos</w:t>
      </w:r>
      <w:proofErr w:type="spellEnd"/>
      <w:r>
        <w:t xml:space="preserve"> in der </w:t>
      </w:r>
      <w:proofErr w:type="spellStart"/>
      <w:r>
        <w:t>welt</w:t>
      </w:r>
      <w:proofErr w:type="spellEnd"/>
      <w:r>
        <w:t xml:space="preserve"> </w:t>
      </w:r>
      <w:proofErr w:type="spellStart"/>
      <w:r>
        <w:t>duerstig</w:t>
      </w:r>
      <w:proofErr w:type="spellEnd"/>
      <w:r>
        <w:t xml:space="preserve"> sind nach Gottes </w:t>
      </w:r>
      <w:proofErr w:type="spellStart"/>
      <w:r>
        <w:t>huelffe</w:t>
      </w:r>
      <w:proofErr w:type="spellEnd"/>
      <w:r>
        <w:t xml:space="preserve">: wie die </w:t>
      </w:r>
      <w:proofErr w:type="spellStart"/>
      <w:r>
        <w:t>Coriter</w:t>
      </w:r>
      <w:proofErr w:type="spellEnd"/>
      <w:r>
        <w:t xml:space="preserve"> </w:t>
      </w:r>
      <w:proofErr w:type="spellStart"/>
      <w:r>
        <w:t>Psal</w:t>
      </w:r>
      <w:proofErr w:type="spellEnd"/>
      <w:r>
        <w:t xml:space="preserve">. 42. sprechen / wie der </w:t>
      </w:r>
      <w:proofErr w:type="spellStart"/>
      <w:r>
        <w:t>hirs</w:t>
      </w:r>
      <w:proofErr w:type="spellEnd"/>
      <w:r>
        <w:t xml:space="preserve"> schreiet nach frischen wassern / also schreiet meine </w:t>
      </w:r>
      <w:proofErr w:type="spellStart"/>
      <w:r>
        <w:t>Sele</w:t>
      </w:r>
      <w:proofErr w:type="spellEnd"/>
      <w:r>
        <w:t xml:space="preserve"> Gott zu dir meine </w:t>
      </w:r>
      <w:proofErr w:type="spellStart"/>
      <w:r>
        <w:t>Sele</w:t>
      </w:r>
      <w:proofErr w:type="spellEnd"/>
      <w:r>
        <w:t xml:space="preserve"> durstet nach dem lebendigen Gott. Das durch </w:t>
      </w:r>
      <w:proofErr w:type="spellStart"/>
      <w:r>
        <w:t>wasser</w:t>
      </w:r>
      <w:proofErr w:type="spellEnd"/>
      <w:r>
        <w:t xml:space="preserve"> </w:t>
      </w:r>
      <w:proofErr w:type="spellStart"/>
      <w:r>
        <w:t>außgiessen</w:t>
      </w:r>
      <w:proofErr w:type="spellEnd"/>
      <w:r>
        <w:t xml:space="preserve"> des heiligen Geists </w:t>
      </w:r>
      <w:proofErr w:type="spellStart"/>
      <w:r>
        <w:t>sendung</w:t>
      </w:r>
      <w:proofErr w:type="spellEnd"/>
      <w:r>
        <w:t xml:space="preserve"> </w:t>
      </w:r>
      <w:proofErr w:type="spellStart"/>
      <w:r>
        <w:t>zuverstehen</w:t>
      </w:r>
      <w:proofErr w:type="spellEnd"/>
      <w:r>
        <w:t xml:space="preserve"> </w:t>
      </w:r>
      <w:proofErr w:type="spellStart"/>
      <w:r>
        <w:t>seie</w:t>
      </w:r>
      <w:proofErr w:type="spellEnd"/>
      <w:r>
        <w:t xml:space="preserve"> / zeiget CHRISTUS </w:t>
      </w:r>
      <w:proofErr w:type="spellStart"/>
      <w:r>
        <w:t>selbs</w:t>
      </w:r>
      <w:proofErr w:type="spellEnd"/>
      <w:r>
        <w:t xml:space="preserve"> an mit </w:t>
      </w:r>
      <w:proofErr w:type="spellStart"/>
      <w:r>
        <w:t>disen</w:t>
      </w:r>
      <w:proofErr w:type="spellEnd"/>
      <w:r>
        <w:t xml:space="preserve"> </w:t>
      </w:r>
      <w:proofErr w:type="spellStart"/>
      <w:r>
        <w:t>wortten</w:t>
      </w:r>
      <w:proofErr w:type="spellEnd"/>
      <w:r>
        <w:t xml:space="preserve"> / ich </w:t>
      </w:r>
      <w:proofErr w:type="spellStart"/>
      <w:r>
        <w:t>wil</w:t>
      </w:r>
      <w:proofErr w:type="spellEnd"/>
      <w:r>
        <w:t xml:space="preserve"> meinen Geist </w:t>
      </w:r>
      <w:proofErr w:type="spellStart"/>
      <w:r>
        <w:t>außgiessen</w:t>
      </w:r>
      <w:proofErr w:type="spellEnd"/>
      <w:r>
        <w:t xml:space="preserve">: welchen er denn reichlich </w:t>
      </w:r>
      <w:proofErr w:type="spellStart"/>
      <w:r>
        <w:t>außgegossen</w:t>
      </w:r>
      <w:proofErr w:type="spellEnd"/>
      <w:r>
        <w:t xml:space="preserve"> hat am </w:t>
      </w:r>
      <w:proofErr w:type="spellStart"/>
      <w:r>
        <w:t>Pfingstage</w:t>
      </w:r>
      <w:proofErr w:type="spellEnd"/>
      <w:r>
        <w:t xml:space="preserve"> / da er auch </w:t>
      </w:r>
      <w:proofErr w:type="spellStart"/>
      <w:r>
        <w:t>dise</w:t>
      </w:r>
      <w:proofErr w:type="spellEnd"/>
      <w:r>
        <w:t xml:space="preserve"> </w:t>
      </w:r>
      <w:proofErr w:type="spellStart"/>
      <w:r>
        <w:t>Propheceie</w:t>
      </w:r>
      <w:proofErr w:type="spellEnd"/>
      <w:r>
        <w:t xml:space="preserve"> Joels </w:t>
      </w:r>
      <w:proofErr w:type="spellStart"/>
      <w:r>
        <w:t>erfuellet</w:t>
      </w:r>
      <w:proofErr w:type="spellEnd"/>
      <w:r>
        <w:t xml:space="preserve"> / ich </w:t>
      </w:r>
      <w:proofErr w:type="spellStart"/>
      <w:r>
        <w:t>wil</w:t>
      </w:r>
      <w:proofErr w:type="spellEnd"/>
      <w:r>
        <w:t xml:space="preserve"> meinen Geist </w:t>
      </w:r>
      <w:proofErr w:type="spellStart"/>
      <w:r>
        <w:t>außgiessen</w:t>
      </w:r>
      <w:proofErr w:type="spellEnd"/>
      <w:r>
        <w:t xml:space="preserve"> </w:t>
      </w:r>
      <w:proofErr w:type="spellStart"/>
      <w:r>
        <w:t>uber</w:t>
      </w:r>
      <w:proofErr w:type="spellEnd"/>
      <w:r>
        <w:t xml:space="preserve"> alles </w:t>
      </w:r>
      <w:proofErr w:type="spellStart"/>
      <w:r>
        <w:t>fleisch</w:t>
      </w:r>
      <w:proofErr w:type="spellEnd"/>
      <w:r>
        <w:t xml:space="preserve">. </w:t>
      </w:r>
    </w:p>
    <w:p w14:paraId="2D5246C6" w14:textId="77777777" w:rsidR="00E34BA6" w:rsidRDefault="00E34BA6" w:rsidP="00E34BA6">
      <w:pPr>
        <w:pStyle w:val="StandardWeb"/>
      </w:pPr>
      <w:r>
        <w:t xml:space="preserve">Was </w:t>
      </w:r>
      <w:proofErr w:type="spellStart"/>
      <w:r>
        <w:t>sol</w:t>
      </w:r>
      <w:proofErr w:type="spellEnd"/>
      <w:r>
        <w:t xml:space="preserve"> aber </w:t>
      </w:r>
      <w:proofErr w:type="spellStart"/>
      <w:r>
        <w:t>gescheen</w:t>
      </w:r>
      <w:proofErr w:type="spellEnd"/>
      <w:r>
        <w:t xml:space="preserve"> / wenn CHRISTUS seinen Geist </w:t>
      </w:r>
      <w:proofErr w:type="spellStart"/>
      <w:r>
        <w:t>auff</w:t>
      </w:r>
      <w:proofErr w:type="spellEnd"/>
      <w:r>
        <w:t xml:space="preserve"> der Juden Samen und </w:t>
      </w:r>
      <w:proofErr w:type="spellStart"/>
      <w:r>
        <w:t>nachkomen</w:t>
      </w:r>
      <w:proofErr w:type="spellEnd"/>
      <w:r>
        <w:t xml:space="preserve"> die Apostel und </w:t>
      </w:r>
      <w:proofErr w:type="spellStart"/>
      <w:r>
        <w:t>Juengere</w:t>
      </w:r>
      <w:proofErr w:type="spellEnd"/>
      <w:r>
        <w:t xml:space="preserve"> gegossen und sie mit seinem Evangelio </w:t>
      </w:r>
      <w:proofErr w:type="spellStart"/>
      <w:r>
        <w:t>gesegent</w:t>
      </w:r>
      <w:proofErr w:type="spellEnd"/>
      <w:r>
        <w:t xml:space="preserve"> und geheiliget hat: sie sollen wachsen als </w:t>
      </w:r>
      <w:proofErr w:type="spellStart"/>
      <w:r>
        <w:t>grrad</w:t>
      </w:r>
      <w:proofErr w:type="spellEnd"/>
      <w:r>
        <w:t xml:space="preserve"> und als die Weiden an den </w:t>
      </w:r>
      <w:proofErr w:type="spellStart"/>
      <w:r>
        <w:t>wasserbechen</w:t>
      </w:r>
      <w:proofErr w:type="spellEnd"/>
      <w:r>
        <w:t xml:space="preserve"> / das ist / mit gaben und </w:t>
      </w:r>
      <w:proofErr w:type="spellStart"/>
      <w:r>
        <w:t>krefften</w:t>
      </w:r>
      <w:proofErr w:type="spellEnd"/>
      <w:r>
        <w:t xml:space="preserve"> des Geists </w:t>
      </w:r>
      <w:proofErr w:type="spellStart"/>
      <w:r>
        <w:t>bereittet</w:t>
      </w:r>
      <w:proofErr w:type="spellEnd"/>
      <w:r>
        <w:t xml:space="preserve"> und </w:t>
      </w:r>
      <w:proofErr w:type="spellStart"/>
      <w:r>
        <w:t>geruestet</w:t>
      </w:r>
      <w:proofErr w:type="spellEnd"/>
      <w:r>
        <w:t xml:space="preserve"> sollen sie CHRISTI </w:t>
      </w:r>
      <w:proofErr w:type="spellStart"/>
      <w:r>
        <w:t>zungen</w:t>
      </w:r>
      <w:proofErr w:type="spellEnd"/>
      <w:r>
        <w:t xml:space="preserve"> und zeugen sein von </w:t>
      </w:r>
      <w:proofErr w:type="spellStart"/>
      <w:r>
        <w:t>Judea</w:t>
      </w:r>
      <w:proofErr w:type="spellEnd"/>
      <w:r>
        <w:t xml:space="preserve"> an bis an der </w:t>
      </w:r>
      <w:proofErr w:type="spellStart"/>
      <w:r>
        <w:t>welt</w:t>
      </w:r>
      <w:proofErr w:type="spellEnd"/>
      <w:r>
        <w:t xml:space="preserve"> ende / und mit der predigt des </w:t>
      </w:r>
      <w:proofErr w:type="spellStart"/>
      <w:r>
        <w:t>Evangelij</w:t>
      </w:r>
      <w:proofErr w:type="spellEnd"/>
      <w:r>
        <w:t xml:space="preserve"> </w:t>
      </w:r>
      <w:proofErr w:type="spellStart"/>
      <w:r>
        <w:t>zuwegen</w:t>
      </w:r>
      <w:proofErr w:type="spellEnd"/>
      <w:r>
        <w:t xml:space="preserve"> bringen / das CHRISTUS aller </w:t>
      </w:r>
      <w:proofErr w:type="spellStart"/>
      <w:r>
        <w:t>Creature</w:t>
      </w:r>
      <w:proofErr w:type="spellEnd"/>
      <w:r>
        <w:t xml:space="preserve"> </w:t>
      </w:r>
      <w:proofErr w:type="spellStart"/>
      <w:r>
        <w:t>verkuendiget</w:t>
      </w:r>
      <w:proofErr w:type="spellEnd"/>
      <w:r>
        <w:t xml:space="preserve"> in den Stetten </w:t>
      </w:r>
      <w:proofErr w:type="spellStart"/>
      <w:r>
        <w:t>gruene</w:t>
      </w:r>
      <w:proofErr w:type="spellEnd"/>
      <w:r>
        <w:t xml:space="preserve"> wie gras </w:t>
      </w:r>
      <w:proofErr w:type="spellStart"/>
      <w:r>
        <w:t>auff</w:t>
      </w:r>
      <w:proofErr w:type="spellEnd"/>
      <w:r>
        <w:t xml:space="preserve"> Erden / und die Christen durch den Geist soviel </w:t>
      </w:r>
      <w:proofErr w:type="spellStart"/>
      <w:r>
        <w:t>guttes</w:t>
      </w:r>
      <w:proofErr w:type="spellEnd"/>
      <w:r>
        <w:t xml:space="preserve"> thun als der </w:t>
      </w:r>
      <w:proofErr w:type="spellStart"/>
      <w:r>
        <w:t>Bawm</w:t>
      </w:r>
      <w:proofErr w:type="spellEnd"/>
      <w:r>
        <w:t xml:space="preserve"> an den </w:t>
      </w:r>
      <w:proofErr w:type="spellStart"/>
      <w:r>
        <w:t>wasserbechen</w:t>
      </w:r>
      <w:proofErr w:type="spellEnd"/>
      <w:r>
        <w:t xml:space="preserve"> </w:t>
      </w:r>
      <w:proofErr w:type="spellStart"/>
      <w:r>
        <w:t>gepflantzt</w:t>
      </w:r>
      <w:proofErr w:type="spellEnd"/>
      <w:r>
        <w:t xml:space="preserve"> </w:t>
      </w:r>
      <w:proofErr w:type="spellStart"/>
      <w:r>
        <w:t>frucht</w:t>
      </w:r>
      <w:proofErr w:type="spellEnd"/>
      <w:r>
        <w:t xml:space="preserve"> bringet </w:t>
      </w:r>
      <w:proofErr w:type="spellStart"/>
      <w:r>
        <w:t>Psal</w:t>
      </w:r>
      <w:proofErr w:type="spellEnd"/>
      <w:r>
        <w:t xml:space="preserve">. 1. </w:t>
      </w:r>
    </w:p>
    <w:p w14:paraId="4871E622" w14:textId="77777777" w:rsidR="00E34BA6" w:rsidRDefault="00E34BA6" w:rsidP="00E34BA6">
      <w:pPr>
        <w:pStyle w:val="StandardWeb"/>
      </w:pPr>
      <w:r>
        <w:t xml:space="preserve">Die Heiden aber </w:t>
      </w:r>
      <w:proofErr w:type="spellStart"/>
      <w:r>
        <w:t>sampt</w:t>
      </w:r>
      <w:proofErr w:type="spellEnd"/>
      <w:r>
        <w:t xml:space="preserve"> den Juden durch der Apostel und </w:t>
      </w:r>
      <w:proofErr w:type="spellStart"/>
      <w:r>
        <w:t>Juengere</w:t>
      </w:r>
      <w:proofErr w:type="spellEnd"/>
      <w:r>
        <w:t xml:space="preserve"> </w:t>
      </w:r>
      <w:proofErr w:type="spellStart"/>
      <w:r>
        <w:t>predigampt</w:t>
      </w:r>
      <w:proofErr w:type="spellEnd"/>
      <w:r>
        <w:t xml:space="preserve"> zu CHRISTO </w:t>
      </w:r>
      <w:proofErr w:type="spellStart"/>
      <w:r>
        <w:t>bekeret</w:t>
      </w:r>
      <w:proofErr w:type="spellEnd"/>
      <w:r>
        <w:t xml:space="preserve"> / sollen aus </w:t>
      </w:r>
      <w:proofErr w:type="spellStart"/>
      <w:r>
        <w:t>jren</w:t>
      </w:r>
      <w:proofErr w:type="spellEnd"/>
      <w:r>
        <w:t xml:space="preserve"> fruchten </w:t>
      </w:r>
      <w:proofErr w:type="spellStart"/>
      <w:r>
        <w:t>vierfaltiglich</w:t>
      </w:r>
      <w:proofErr w:type="spellEnd"/>
      <w:r>
        <w:t xml:space="preserve"> </w:t>
      </w:r>
      <w:proofErr w:type="spellStart"/>
      <w:r>
        <w:t>erkand</w:t>
      </w:r>
      <w:proofErr w:type="spellEnd"/>
      <w:r>
        <w:t xml:space="preserve"> werden / das sie mit Abraham / Isaac / Jacob im </w:t>
      </w:r>
      <w:proofErr w:type="spellStart"/>
      <w:r>
        <w:t>Himelreich</w:t>
      </w:r>
      <w:proofErr w:type="spellEnd"/>
      <w:r>
        <w:t xml:space="preserve"> sitzen und </w:t>
      </w:r>
      <w:proofErr w:type="spellStart"/>
      <w:r>
        <w:t>bey</w:t>
      </w:r>
      <w:proofErr w:type="spellEnd"/>
      <w:r>
        <w:t xml:space="preserve"> Gott durch CHRISTUM ewigleben sollen wie die Apostel und </w:t>
      </w:r>
      <w:proofErr w:type="spellStart"/>
      <w:r>
        <w:t>Juengere</w:t>
      </w:r>
      <w:proofErr w:type="spellEnd"/>
      <w:r>
        <w:t xml:space="preserve"> CHRISTI. </w:t>
      </w:r>
    </w:p>
    <w:p w14:paraId="549675C6" w14:textId="77777777" w:rsidR="00E34BA6" w:rsidRDefault="00E34BA6" w:rsidP="00E34BA6">
      <w:pPr>
        <w:pStyle w:val="StandardWeb"/>
      </w:pPr>
      <w:r>
        <w:t xml:space="preserve">Zum ersten spricht er: </w:t>
      </w:r>
      <w:proofErr w:type="spellStart"/>
      <w:r>
        <w:t>diser</w:t>
      </w:r>
      <w:proofErr w:type="spellEnd"/>
      <w:r>
        <w:t xml:space="preserve"> wird sagen ich bin des </w:t>
      </w:r>
      <w:proofErr w:type="spellStart"/>
      <w:r>
        <w:t>Hern</w:t>
      </w:r>
      <w:proofErr w:type="spellEnd"/>
      <w:r>
        <w:t xml:space="preserve">: </w:t>
      </w:r>
      <w:proofErr w:type="spellStart"/>
      <w:r>
        <w:t>wil</w:t>
      </w:r>
      <w:proofErr w:type="spellEnd"/>
      <w:r>
        <w:t xml:space="preserve"> soviel anzeigen / das die </w:t>
      </w:r>
      <w:proofErr w:type="spellStart"/>
      <w:r>
        <w:t>getaufften</w:t>
      </w:r>
      <w:proofErr w:type="spellEnd"/>
      <w:r>
        <w:t xml:space="preserve"> in CHRISTUM dem </w:t>
      </w:r>
      <w:proofErr w:type="spellStart"/>
      <w:r>
        <w:t>Teuffel</w:t>
      </w:r>
      <w:proofErr w:type="spellEnd"/>
      <w:r>
        <w:t xml:space="preserve"> wider sagen und sprechen werden / ich bin ein Christ / und wie Paulus / Was ich lebe das lebe ich im </w:t>
      </w:r>
      <w:proofErr w:type="spellStart"/>
      <w:r>
        <w:t>glawben</w:t>
      </w:r>
      <w:proofErr w:type="spellEnd"/>
      <w:r>
        <w:t xml:space="preserve"> an JESUM CHRIST. Zum andern spricht er: jener wird </w:t>
      </w:r>
      <w:proofErr w:type="spellStart"/>
      <w:r>
        <w:t>genennet</w:t>
      </w:r>
      <w:proofErr w:type="spellEnd"/>
      <w:r>
        <w:t xml:space="preserve"> werden mit dem </w:t>
      </w:r>
      <w:proofErr w:type="spellStart"/>
      <w:r>
        <w:t>namen</w:t>
      </w:r>
      <w:proofErr w:type="spellEnd"/>
      <w:r>
        <w:t xml:space="preserve"> Jacob: </w:t>
      </w:r>
      <w:proofErr w:type="spellStart"/>
      <w:r>
        <w:t>wil</w:t>
      </w:r>
      <w:proofErr w:type="spellEnd"/>
      <w:r>
        <w:t xml:space="preserve"> nicht alleine weissagen das sie in der </w:t>
      </w:r>
      <w:proofErr w:type="spellStart"/>
      <w:r>
        <w:t>Tauffe</w:t>
      </w:r>
      <w:proofErr w:type="spellEnd"/>
      <w:r>
        <w:t xml:space="preserve"> den </w:t>
      </w:r>
      <w:proofErr w:type="spellStart"/>
      <w:r>
        <w:t>namen</w:t>
      </w:r>
      <w:proofErr w:type="spellEnd"/>
      <w:r>
        <w:t xml:space="preserve"> Jacob kriegen werden / als man die beschnittene </w:t>
      </w:r>
      <w:proofErr w:type="spellStart"/>
      <w:r>
        <w:t>kindlin</w:t>
      </w:r>
      <w:proofErr w:type="spellEnd"/>
      <w:r>
        <w:t xml:space="preserve"> Jacob nennet / sondern auch das sie den Geist CHRISTI so Jacob hatte und den </w:t>
      </w:r>
      <w:proofErr w:type="spellStart"/>
      <w:r>
        <w:t>glawben</w:t>
      </w:r>
      <w:proofErr w:type="spellEnd"/>
      <w:r>
        <w:t xml:space="preserve"> an CHRISTUM Jacob </w:t>
      </w:r>
      <w:proofErr w:type="spellStart"/>
      <w:r>
        <w:t>verheissen</w:t>
      </w:r>
      <w:proofErr w:type="spellEnd"/>
      <w:r>
        <w:t xml:space="preserve"> kriegen und haben werden. Jacob </w:t>
      </w:r>
      <w:proofErr w:type="spellStart"/>
      <w:r>
        <w:t>heist</w:t>
      </w:r>
      <w:proofErr w:type="spellEnd"/>
      <w:r>
        <w:t xml:space="preserve"> ein solcher </w:t>
      </w:r>
      <w:proofErr w:type="spellStart"/>
      <w:r>
        <w:t>untertretter</w:t>
      </w:r>
      <w:proofErr w:type="spellEnd"/>
      <w:r>
        <w:t xml:space="preserve"> der mit dem </w:t>
      </w:r>
      <w:proofErr w:type="spellStart"/>
      <w:r>
        <w:t>glawben</w:t>
      </w:r>
      <w:proofErr w:type="spellEnd"/>
      <w:r>
        <w:t xml:space="preserve"> </w:t>
      </w:r>
      <w:proofErr w:type="spellStart"/>
      <w:r>
        <w:t>Gottlicher</w:t>
      </w:r>
      <w:proofErr w:type="spellEnd"/>
      <w:r>
        <w:t xml:space="preserve"> </w:t>
      </w:r>
      <w:proofErr w:type="spellStart"/>
      <w:r>
        <w:t>verheissunge</w:t>
      </w:r>
      <w:proofErr w:type="spellEnd"/>
      <w:r>
        <w:t xml:space="preserve"> von CHRISTO </w:t>
      </w:r>
      <w:proofErr w:type="spellStart"/>
      <w:r>
        <w:t>suende</w:t>
      </w:r>
      <w:proofErr w:type="spellEnd"/>
      <w:r>
        <w:t xml:space="preserve"> / </w:t>
      </w:r>
      <w:proofErr w:type="spellStart"/>
      <w:r>
        <w:t>welt</w:t>
      </w:r>
      <w:proofErr w:type="spellEnd"/>
      <w:r>
        <w:t xml:space="preserve"> / </w:t>
      </w:r>
      <w:proofErr w:type="spellStart"/>
      <w:r>
        <w:t>tod</w:t>
      </w:r>
      <w:proofErr w:type="spellEnd"/>
      <w:r>
        <w:t xml:space="preserve"> / </w:t>
      </w:r>
      <w:proofErr w:type="spellStart"/>
      <w:r>
        <w:t>Teuffel</w:t>
      </w:r>
      <w:proofErr w:type="spellEnd"/>
      <w:r>
        <w:t xml:space="preserve"> / hell / untertritt: und wer einen solchen Geist und </w:t>
      </w:r>
      <w:proofErr w:type="spellStart"/>
      <w:r>
        <w:t>namen</w:t>
      </w:r>
      <w:proofErr w:type="spellEnd"/>
      <w:r>
        <w:t xml:space="preserve"> in der </w:t>
      </w:r>
      <w:proofErr w:type="spellStart"/>
      <w:r>
        <w:t>Tauffe</w:t>
      </w:r>
      <w:proofErr w:type="spellEnd"/>
      <w:r>
        <w:t xml:space="preserve"> krieget hat der </w:t>
      </w:r>
      <w:proofErr w:type="spellStart"/>
      <w:r>
        <w:t>frewe</w:t>
      </w:r>
      <w:proofErr w:type="spellEnd"/>
      <w:r>
        <w:t xml:space="preserve"> sich das sein </w:t>
      </w:r>
      <w:proofErr w:type="spellStart"/>
      <w:r>
        <w:t>namen</w:t>
      </w:r>
      <w:proofErr w:type="spellEnd"/>
      <w:r>
        <w:t xml:space="preserve"> im </w:t>
      </w:r>
      <w:proofErr w:type="spellStart"/>
      <w:r>
        <w:t>Himel</w:t>
      </w:r>
      <w:proofErr w:type="spellEnd"/>
      <w:r>
        <w:t xml:space="preserve"> geschrieben und thue seinem </w:t>
      </w:r>
      <w:proofErr w:type="spellStart"/>
      <w:r>
        <w:t>Tauffenamen</w:t>
      </w:r>
      <w:proofErr w:type="spellEnd"/>
      <w:r>
        <w:t xml:space="preserve"> </w:t>
      </w:r>
      <w:proofErr w:type="spellStart"/>
      <w:r>
        <w:t>auff</w:t>
      </w:r>
      <w:proofErr w:type="spellEnd"/>
      <w:r>
        <w:t xml:space="preserve"> Erden </w:t>
      </w:r>
      <w:proofErr w:type="spellStart"/>
      <w:r>
        <w:t>gnug</w:t>
      </w:r>
      <w:proofErr w:type="spellEnd"/>
      <w:r>
        <w:t xml:space="preserve"> in CHRISTO. Zum dritten spricht er: und </w:t>
      </w:r>
      <w:proofErr w:type="spellStart"/>
      <w:r>
        <w:t>diser</w:t>
      </w:r>
      <w:proofErr w:type="spellEnd"/>
      <w:r>
        <w:t xml:space="preserve"> wird sich mit seiner </w:t>
      </w:r>
      <w:proofErr w:type="spellStart"/>
      <w:r>
        <w:t>hand</w:t>
      </w:r>
      <w:proofErr w:type="spellEnd"/>
      <w:r>
        <w:t xml:space="preserve"> dem </w:t>
      </w:r>
      <w:proofErr w:type="spellStart"/>
      <w:r>
        <w:t>Hern</w:t>
      </w:r>
      <w:proofErr w:type="spellEnd"/>
      <w:r>
        <w:t xml:space="preserve"> zuschreiben: </w:t>
      </w:r>
      <w:proofErr w:type="spellStart"/>
      <w:r>
        <w:t>wil</w:t>
      </w:r>
      <w:proofErr w:type="spellEnd"/>
      <w:r>
        <w:t xml:space="preserve"> soviel anzeigen / das viel Heiden zu CHRISTO </w:t>
      </w:r>
      <w:proofErr w:type="spellStart"/>
      <w:r>
        <w:t>bekeret</w:t>
      </w:r>
      <w:proofErr w:type="spellEnd"/>
      <w:r>
        <w:t xml:space="preserve"> von CHRISTO schreiben und durch </w:t>
      </w:r>
      <w:proofErr w:type="spellStart"/>
      <w:r>
        <w:t>außlegung</w:t>
      </w:r>
      <w:proofErr w:type="spellEnd"/>
      <w:r>
        <w:t xml:space="preserve"> der </w:t>
      </w:r>
      <w:proofErr w:type="spellStart"/>
      <w:r>
        <w:t>Schrifft</w:t>
      </w:r>
      <w:proofErr w:type="spellEnd"/>
      <w:r>
        <w:t xml:space="preserve"> und Christlichen </w:t>
      </w:r>
      <w:proofErr w:type="spellStart"/>
      <w:r>
        <w:t>Bekendnis</w:t>
      </w:r>
      <w:proofErr w:type="spellEnd"/>
      <w:r>
        <w:t xml:space="preserve"> </w:t>
      </w:r>
      <w:proofErr w:type="spellStart"/>
      <w:r>
        <w:t>jres</w:t>
      </w:r>
      <w:proofErr w:type="spellEnd"/>
      <w:r>
        <w:t xml:space="preserve"> </w:t>
      </w:r>
      <w:proofErr w:type="spellStart"/>
      <w:r>
        <w:t>glawbens</w:t>
      </w:r>
      <w:proofErr w:type="spellEnd"/>
      <w:r>
        <w:t xml:space="preserve"> anzeigen werden / das sie </w:t>
      </w:r>
      <w:proofErr w:type="spellStart"/>
      <w:r>
        <w:t>warhafftiglich</w:t>
      </w:r>
      <w:proofErr w:type="spellEnd"/>
      <w:r>
        <w:t xml:space="preserve"> Christen </w:t>
      </w:r>
      <w:proofErr w:type="spellStart"/>
      <w:r>
        <w:t>kinder</w:t>
      </w:r>
      <w:proofErr w:type="spellEnd"/>
      <w:r>
        <w:t xml:space="preserve"> und Erben Gottes CHRISTI </w:t>
      </w:r>
      <w:proofErr w:type="spellStart"/>
      <w:r>
        <w:t>Bruedere</w:t>
      </w:r>
      <w:proofErr w:type="spellEnd"/>
      <w:r>
        <w:t xml:space="preserve"> und mitterben seien: als denn </w:t>
      </w:r>
      <w:proofErr w:type="spellStart"/>
      <w:r>
        <w:t>Chrisosostonus</w:t>
      </w:r>
      <w:proofErr w:type="spellEnd"/>
      <w:r>
        <w:t xml:space="preserve"> / Cyprianus / Augustinus / andere sich mit </w:t>
      </w:r>
      <w:proofErr w:type="spellStart"/>
      <w:r>
        <w:t>jren</w:t>
      </w:r>
      <w:proofErr w:type="spellEnd"/>
      <w:r>
        <w:t xml:space="preserve"> </w:t>
      </w:r>
      <w:proofErr w:type="spellStart"/>
      <w:r>
        <w:t>henden</w:t>
      </w:r>
      <w:proofErr w:type="spellEnd"/>
      <w:r>
        <w:t xml:space="preserve"> CHRISTO zugeschrieben haben. Und ich der geringst unter allen Schreibern die sich mit </w:t>
      </w:r>
      <w:proofErr w:type="spellStart"/>
      <w:r>
        <w:t>jrer</w:t>
      </w:r>
      <w:proofErr w:type="spellEnd"/>
      <w:r>
        <w:t xml:space="preserve"> </w:t>
      </w:r>
      <w:proofErr w:type="spellStart"/>
      <w:r>
        <w:t>hand</w:t>
      </w:r>
      <w:proofErr w:type="spellEnd"/>
      <w:r>
        <w:t xml:space="preserve"> CHRISTO zuschreiben / </w:t>
      </w:r>
      <w:proofErr w:type="spellStart"/>
      <w:r>
        <w:t>wil</w:t>
      </w:r>
      <w:proofErr w:type="spellEnd"/>
      <w:r>
        <w:t xml:space="preserve"> mit </w:t>
      </w:r>
      <w:proofErr w:type="spellStart"/>
      <w:r>
        <w:t>disen</w:t>
      </w:r>
      <w:proofErr w:type="spellEnd"/>
      <w:r>
        <w:t xml:space="preserve"> </w:t>
      </w:r>
      <w:proofErr w:type="spellStart"/>
      <w:r>
        <w:t>Buechern</w:t>
      </w:r>
      <w:proofErr w:type="spellEnd"/>
      <w:r>
        <w:t xml:space="preserve"> von CHRISTO bezeugen / nicht alleine das ich ein Christen </w:t>
      </w:r>
      <w:proofErr w:type="spellStart"/>
      <w:r>
        <w:t>seie</w:t>
      </w:r>
      <w:proofErr w:type="spellEnd"/>
      <w:r>
        <w:t xml:space="preserve"> mit Leib und </w:t>
      </w:r>
      <w:proofErr w:type="spellStart"/>
      <w:r>
        <w:t>Sele</w:t>
      </w:r>
      <w:proofErr w:type="spellEnd"/>
      <w:r>
        <w:t xml:space="preserve"> Gottes eigen </w:t>
      </w:r>
      <w:proofErr w:type="spellStart"/>
      <w:r>
        <w:t>kind</w:t>
      </w:r>
      <w:proofErr w:type="spellEnd"/>
      <w:r>
        <w:t xml:space="preserve"> und erbe durch CHRISTUM: sondern auch damit </w:t>
      </w:r>
      <w:proofErr w:type="spellStart"/>
      <w:r>
        <w:t>zeugnis</w:t>
      </w:r>
      <w:proofErr w:type="spellEnd"/>
      <w:r>
        <w:t xml:space="preserve"> geben allen </w:t>
      </w:r>
      <w:proofErr w:type="spellStart"/>
      <w:r>
        <w:t>predigern</w:t>
      </w:r>
      <w:proofErr w:type="spellEnd"/>
      <w:r>
        <w:t xml:space="preserve"> und Christen in </w:t>
      </w:r>
      <w:proofErr w:type="spellStart"/>
      <w:r>
        <w:t>Deudschenlanden</w:t>
      </w:r>
      <w:proofErr w:type="spellEnd"/>
      <w:r>
        <w:t xml:space="preserve"> und in allen sprachen / das sie Gottes Mundbotten und </w:t>
      </w:r>
      <w:proofErr w:type="spellStart"/>
      <w:r>
        <w:t>kinder</w:t>
      </w:r>
      <w:proofErr w:type="spellEnd"/>
      <w:r>
        <w:t xml:space="preserve"> des Reichs seien / wenn sie CHRISTUM nach </w:t>
      </w:r>
      <w:proofErr w:type="spellStart"/>
      <w:r>
        <w:t>Gottlichen</w:t>
      </w:r>
      <w:proofErr w:type="spellEnd"/>
      <w:r>
        <w:t xml:space="preserve"> </w:t>
      </w:r>
      <w:proofErr w:type="spellStart"/>
      <w:r>
        <w:t>verheissungen</w:t>
      </w:r>
      <w:proofErr w:type="spellEnd"/>
      <w:r>
        <w:t xml:space="preserve"> kennen und bekennen. Zum </w:t>
      </w:r>
      <w:proofErr w:type="spellStart"/>
      <w:r>
        <w:t>vierden</w:t>
      </w:r>
      <w:proofErr w:type="spellEnd"/>
      <w:r>
        <w:t xml:space="preserve"> spricht er: und werden mit dem </w:t>
      </w:r>
      <w:proofErr w:type="spellStart"/>
      <w:r>
        <w:t>namen</w:t>
      </w:r>
      <w:proofErr w:type="spellEnd"/>
      <w:r>
        <w:t xml:space="preserve"> Israel </w:t>
      </w:r>
      <w:proofErr w:type="spellStart"/>
      <w:r>
        <w:t>genennet</w:t>
      </w:r>
      <w:proofErr w:type="spellEnd"/>
      <w:r>
        <w:t xml:space="preserve"> werden: </w:t>
      </w:r>
      <w:proofErr w:type="spellStart"/>
      <w:r>
        <w:t>wil</w:t>
      </w:r>
      <w:proofErr w:type="spellEnd"/>
      <w:r>
        <w:t xml:space="preserve"> anzeigen / das im </w:t>
      </w:r>
      <w:proofErr w:type="spellStart"/>
      <w:r>
        <w:t>newen</w:t>
      </w:r>
      <w:proofErr w:type="spellEnd"/>
      <w:r>
        <w:t xml:space="preserve"> Testament kein unterschied sein werde zwischen </w:t>
      </w:r>
      <w:proofErr w:type="spellStart"/>
      <w:r>
        <w:t>glewbigen</w:t>
      </w:r>
      <w:proofErr w:type="spellEnd"/>
      <w:r>
        <w:t xml:space="preserve"> Juden und Heiden / sondern wer unter den Juden Israels Geist und </w:t>
      </w:r>
      <w:proofErr w:type="spellStart"/>
      <w:r>
        <w:t>glawben</w:t>
      </w:r>
      <w:proofErr w:type="spellEnd"/>
      <w:r>
        <w:t xml:space="preserve"> an CHRISTUM haben werde der werde sein ein rechter Israelit wie Nathanael Jo. 1. und soviel </w:t>
      </w:r>
      <w:proofErr w:type="spellStart"/>
      <w:r>
        <w:t>jr</w:t>
      </w:r>
      <w:proofErr w:type="spellEnd"/>
      <w:r>
        <w:t xml:space="preserve"> unter den Heiden Israels Geist und </w:t>
      </w:r>
      <w:proofErr w:type="spellStart"/>
      <w:r>
        <w:t>glawben</w:t>
      </w:r>
      <w:proofErr w:type="spellEnd"/>
      <w:r>
        <w:t xml:space="preserve"> haben werden / die werden auch der recht Israel Gottes sein / wie Paulus zeuget Gal. 6. und Ro. 9. den rechten Israel beschreibet. </w:t>
      </w:r>
    </w:p>
    <w:p w14:paraId="2B311B73" w14:textId="77777777" w:rsidR="00E34BA6" w:rsidRDefault="00E34BA6" w:rsidP="00E34BA6">
      <w:pPr>
        <w:pStyle w:val="StandardWeb"/>
      </w:pP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(denn ich </w:t>
      </w:r>
      <w:proofErr w:type="spellStart"/>
      <w:r>
        <w:t>wil</w:t>
      </w:r>
      <w:proofErr w:type="spellEnd"/>
      <w:r>
        <w:t xml:space="preserve"> </w:t>
      </w:r>
      <w:proofErr w:type="spellStart"/>
      <w:r>
        <w:t>außgiessen</w:t>
      </w:r>
      <w:proofErr w:type="spellEnd"/>
      <w:r>
        <w:t xml:space="preserve"> meinen Geist </w:t>
      </w:r>
      <w:proofErr w:type="spellStart"/>
      <w:r>
        <w:t>auff</w:t>
      </w:r>
      <w:proofErr w:type="spellEnd"/>
      <w:r>
        <w:t xml:space="preserve"> deinen Samen und meinen Segen </w:t>
      </w:r>
      <w:proofErr w:type="spellStart"/>
      <w:r>
        <w:t>auff</w:t>
      </w:r>
      <w:proofErr w:type="spellEnd"/>
      <w:r>
        <w:t xml:space="preserve"> deine </w:t>
      </w:r>
      <w:proofErr w:type="spellStart"/>
      <w:r>
        <w:t>nachkomen</w:t>
      </w:r>
      <w:proofErr w:type="spellEnd"/>
      <w:r>
        <w:t xml:space="preserve"> / das sie wachsen sollen wie gras / wie die Weiden an den </w:t>
      </w:r>
      <w:proofErr w:type="spellStart"/>
      <w:r>
        <w:t>wasserbechen</w:t>
      </w:r>
      <w:proofErr w:type="spellEnd"/>
      <w:r>
        <w:t xml:space="preserve">) den heiligen Geist </w:t>
      </w:r>
      <w:proofErr w:type="spellStart"/>
      <w:r>
        <w:t>verheisset</w:t>
      </w:r>
      <w:proofErr w:type="spellEnd"/>
      <w:r>
        <w:t xml:space="preserve"> / welchen er seinen </w:t>
      </w:r>
      <w:proofErr w:type="spellStart"/>
      <w:r>
        <w:t>Juengern</w:t>
      </w:r>
      <w:proofErr w:type="spellEnd"/>
      <w:r>
        <w:t xml:space="preserve"> dazu gegeben hat das sie viel </w:t>
      </w:r>
      <w:proofErr w:type="spellStart"/>
      <w:r>
        <w:t>frucht</w:t>
      </w:r>
      <w:proofErr w:type="spellEnd"/>
      <w:r>
        <w:t xml:space="preserve"> </w:t>
      </w:r>
      <w:proofErr w:type="spellStart"/>
      <w:r>
        <w:t>brechten</w:t>
      </w:r>
      <w:proofErr w:type="spellEnd"/>
      <w:r>
        <w:t xml:space="preserve"> und alle </w:t>
      </w:r>
      <w:proofErr w:type="spellStart"/>
      <w:r>
        <w:t>welt</w:t>
      </w:r>
      <w:proofErr w:type="spellEnd"/>
      <w:r>
        <w:t xml:space="preserve"> so mit dem Evangelio </w:t>
      </w:r>
      <w:proofErr w:type="spellStart"/>
      <w:r>
        <w:t>fuelleten</w:t>
      </w:r>
      <w:proofErr w:type="spellEnd"/>
      <w:r>
        <w:t xml:space="preserve"> / als Paulus mit dem Evangelio von Jerusalem an bis gen Illyrium alles </w:t>
      </w:r>
      <w:proofErr w:type="spellStart"/>
      <w:r>
        <w:t>erfuellet</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(dieser wird sagen ich bin des </w:t>
      </w:r>
      <w:proofErr w:type="spellStart"/>
      <w:r>
        <w:t>Hern</w:t>
      </w:r>
      <w:proofErr w:type="spellEnd"/>
      <w:r>
        <w:t xml:space="preserve"> / und jener wird </w:t>
      </w:r>
      <w:proofErr w:type="spellStart"/>
      <w:r>
        <w:t>genennet</w:t>
      </w:r>
      <w:proofErr w:type="spellEnd"/>
      <w:r>
        <w:t xml:space="preserve"> werden mit dem </w:t>
      </w:r>
      <w:proofErr w:type="spellStart"/>
      <w:r>
        <w:t>namen</w:t>
      </w:r>
      <w:proofErr w:type="spellEnd"/>
      <w:r>
        <w:t xml:space="preserve"> Jacob / und dieser wird sich mit seiner </w:t>
      </w:r>
      <w:proofErr w:type="spellStart"/>
      <w:r>
        <w:t>hand</w:t>
      </w:r>
      <w:proofErr w:type="spellEnd"/>
      <w:r>
        <w:t xml:space="preserve"> dem </w:t>
      </w:r>
      <w:proofErr w:type="spellStart"/>
      <w:r>
        <w:t>Hern</w:t>
      </w:r>
      <w:proofErr w:type="spellEnd"/>
      <w:r>
        <w:t xml:space="preserve"> zuschreiben / und wird mit dem </w:t>
      </w:r>
      <w:proofErr w:type="spellStart"/>
      <w:r>
        <w:t>namen</w:t>
      </w:r>
      <w:proofErr w:type="spellEnd"/>
      <w:r>
        <w:t xml:space="preserve"> Israel </w:t>
      </w:r>
      <w:proofErr w:type="spellStart"/>
      <w:r>
        <w:t>genennet</w:t>
      </w:r>
      <w:proofErr w:type="spellEnd"/>
      <w:r>
        <w:t xml:space="preserve"> </w:t>
      </w:r>
      <w:proofErr w:type="spellStart"/>
      <w:r>
        <w:t>wreden</w:t>
      </w:r>
      <w:proofErr w:type="spellEnd"/>
      <w:r>
        <w:t xml:space="preserve">) weissagen / das unter allen Heiden welchen das Evangelion </w:t>
      </w:r>
      <w:proofErr w:type="spellStart"/>
      <w:r>
        <w:t>geprediget</w:t>
      </w:r>
      <w:proofErr w:type="spellEnd"/>
      <w:r>
        <w:t xml:space="preserve"> werden </w:t>
      </w:r>
      <w:proofErr w:type="spellStart"/>
      <w:r>
        <w:t>sol</w:t>
      </w:r>
      <w:proofErr w:type="spellEnd"/>
      <w:r>
        <w:t xml:space="preserve"> / von Pfingsten an bis an </w:t>
      </w:r>
      <w:proofErr w:type="spellStart"/>
      <w:r>
        <w:t>juengstentag</w:t>
      </w:r>
      <w:proofErr w:type="spellEnd"/>
      <w:r>
        <w:t xml:space="preserve"> / </w:t>
      </w:r>
      <w:proofErr w:type="spellStart"/>
      <w:r>
        <w:t>diser</w:t>
      </w:r>
      <w:proofErr w:type="spellEnd"/>
      <w:r>
        <w:t xml:space="preserve"> und jener das ist soviel </w:t>
      </w:r>
      <w:proofErr w:type="spellStart"/>
      <w:r>
        <w:t>jr</w:t>
      </w:r>
      <w:proofErr w:type="spellEnd"/>
      <w:r>
        <w:t xml:space="preserve"> </w:t>
      </w:r>
      <w:proofErr w:type="spellStart"/>
      <w:r>
        <w:t>glewben</w:t>
      </w:r>
      <w:proofErr w:type="spellEnd"/>
      <w:r>
        <w:t xml:space="preserve"> an CHRISTUM wie Jacob mit </w:t>
      </w:r>
      <w:proofErr w:type="spellStart"/>
      <w:r>
        <w:t>bekendnis</w:t>
      </w:r>
      <w:proofErr w:type="spellEnd"/>
      <w:r>
        <w:t xml:space="preserve"> </w:t>
      </w:r>
      <w:proofErr w:type="spellStart"/>
      <w:r>
        <w:t>jres</w:t>
      </w:r>
      <w:proofErr w:type="spellEnd"/>
      <w:r>
        <w:t xml:space="preserve"> </w:t>
      </w:r>
      <w:proofErr w:type="spellStart"/>
      <w:r>
        <w:t>mundes</w:t>
      </w:r>
      <w:proofErr w:type="spellEnd"/>
      <w:r>
        <w:t xml:space="preserve"> und </w:t>
      </w:r>
      <w:proofErr w:type="spellStart"/>
      <w:r>
        <w:t>schrifften</w:t>
      </w:r>
      <w:proofErr w:type="spellEnd"/>
      <w:r>
        <w:t xml:space="preserve"> </w:t>
      </w:r>
      <w:proofErr w:type="spellStart"/>
      <w:r>
        <w:t>jrer</w:t>
      </w:r>
      <w:proofErr w:type="spellEnd"/>
      <w:r>
        <w:t xml:space="preserve"> </w:t>
      </w:r>
      <w:proofErr w:type="spellStart"/>
      <w:r>
        <w:t>hende</w:t>
      </w:r>
      <w:proofErr w:type="spellEnd"/>
      <w:r>
        <w:t xml:space="preserve"> bezeugen werden </w:t>
      </w:r>
      <w:proofErr w:type="spellStart"/>
      <w:r>
        <w:t>fur</w:t>
      </w:r>
      <w:proofErr w:type="spellEnd"/>
      <w:r>
        <w:t xml:space="preserve"> aller </w:t>
      </w:r>
      <w:proofErr w:type="spellStart"/>
      <w:r>
        <w:t>welt</w:t>
      </w:r>
      <w:proofErr w:type="spellEnd"/>
      <w:r>
        <w:t xml:space="preserve"> das sie </w:t>
      </w:r>
      <w:proofErr w:type="spellStart"/>
      <w:r>
        <w:t>glewben</w:t>
      </w:r>
      <w:proofErr w:type="spellEnd"/>
      <w:r>
        <w:t xml:space="preserve"> an CHRISTUM und zeugen das kein </w:t>
      </w:r>
      <w:proofErr w:type="spellStart"/>
      <w:r>
        <w:t>name</w:t>
      </w:r>
      <w:proofErr w:type="spellEnd"/>
      <w:r>
        <w:t xml:space="preserve"> unterm </w:t>
      </w:r>
      <w:proofErr w:type="spellStart"/>
      <w:r>
        <w:t>Himel</w:t>
      </w:r>
      <w:proofErr w:type="spellEnd"/>
      <w:r>
        <w:t xml:space="preserve"> </w:t>
      </w:r>
      <w:proofErr w:type="spellStart"/>
      <w:r>
        <w:t>seie</w:t>
      </w:r>
      <w:proofErr w:type="spellEnd"/>
      <w:r>
        <w:t xml:space="preserve"> darinnen Heil ist denn der </w:t>
      </w:r>
      <w:proofErr w:type="spellStart"/>
      <w:r>
        <w:t>name</w:t>
      </w:r>
      <w:proofErr w:type="spellEnd"/>
      <w:r>
        <w:t xml:space="preserve"> JESUS: gerade wie </w:t>
      </w:r>
      <w:proofErr w:type="spellStart"/>
      <w:r>
        <w:t>Psal</w:t>
      </w:r>
      <w:proofErr w:type="spellEnd"/>
      <w:r>
        <w:t xml:space="preserve">. 87. von </w:t>
      </w:r>
      <w:proofErr w:type="spellStart"/>
      <w:r>
        <w:t>disem</w:t>
      </w:r>
      <w:proofErr w:type="spellEnd"/>
      <w:r>
        <w:t xml:space="preserve"> und jenen weissaget und spricht / man wird zu Zion sagen das </w:t>
      </w:r>
      <w:proofErr w:type="spellStart"/>
      <w:r>
        <w:t>allerley</w:t>
      </w:r>
      <w:proofErr w:type="spellEnd"/>
      <w:r>
        <w:t xml:space="preserve"> </w:t>
      </w:r>
      <w:proofErr w:type="spellStart"/>
      <w:r>
        <w:t>leutte</w:t>
      </w:r>
      <w:proofErr w:type="spellEnd"/>
      <w:r>
        <w:t xml:space="preserve"> drinnen </w:t>
      </w:r>
      <w:proofErr w:type="spellStart"/>
      <w:r>
        <w:t>geborn</w:t>
      </w:r>
      <w:proofErr w:type="spellEnd"/>
      <w:r>
        <w:t xml:space="preserve"> werden / der Herr wird predigen lassen in allen Sprachen das der </w:t>
      </w:r>
      <w:proofErr w:type="spellStart"/>
      <w:r>
        <w:t>ettliche</w:t>
      </w:r>
      <w:proofErr w:type="spellEnd"/>
      <w:r>
        <w:t xml:space="preserve"> </w:t>
      </w:r>
      <w:proofErr w:type="spellStart"/>
      <w:r>
        <w:t>daselbs</w:t>
      </w:r>
      <w:proofErr w:type="spellEnd"/>
      <w:r>
        <w:t xml:space="preserve"> </w:t>
      </w:r>
      <w:proofErr w:type="spellStart"/>
      <w:r>
        <w:t>geborn</w:t>
      </w:r>
      <w:proofErr w:type="spellEnd"/>
      <w:r>
        <w:t xml:space="preserve"> sind. </w:t>
      </w:r>
    </w:p>
    <w:p w14:paraId="15F6E18C" w14:textId="77777777" w:rsidR="00E34BA6" w:rsidRDefault="00E34BA6" w:rsidP="00E34BA6">
      <w:pPr>
        <w:pStyle w:val="StandardWeb"/>
      </w:pPr>
      <w:r>
        <w:rPr>
          <w:rStyle w:val="Fett"/>
          <w:rFonts w:eastAsiaTheme="majorEastAsia"/>
        </w:rPr>
        <w:t xml:space="preserve">So spricht der Herr der </w:t>
      </w:r>
      <w:proofErr w:type="spellStart"/>
      <w:r>
        <w:rPr>
          <w:rStyle w:val="Fett"/>
          <w:rFonts w:eastAsiaTheme="majorEastAsia"/>
        </w:rPr>
        <w:t>Koenig</w:t>
      </w:r>
      <w:proofErr w:type="spellEnd"/>
      <w:r>
        <w:rPr>
          <w:rStyle w:val="Fett"/>
          <w:rFonts w:eastAsiaTheme="majorEastAsia"/>
        </w:rPr>
        <w:t xml:space="preserve"> Israel und sein </w:t>
      </w:r>
      <w:proofErr w:type="spellStart"/>
      <w:r>
        <w:rPr>
          <w:rStyle w:val="Fett"/>
          <w:rFonts w:eastAsiaTheme="majorEastAsia"/>
        </w:rPr>
        <w:t>Erloeser</w:t>
      </w:r>
      <w:proofErr w:type="spellEnd"/>
      <w:r>
        <w:rPr>
          <w:rStyle w:val="Fett"/>
          <w:rFonts w:eastAsiaTheme="majorEastAsia"/>
        </w:rPr>
        <w:t xml:space="preserve"> der Herr Zebaoth: Ich bin der erst und bin der </w:t>
      </w:r>
      <w:proofErr w:type="spellStart"/>
      <w:r>
        <w:rPr>
          <w:rStyle w:val="Fett"/>
          <w:rFonts w:eastAsiaTheme="majorEastAsia"/>
        </w:rPr>
        <w:t>letzt</w:t>
      </w:r>
      <w:proofErr w:type="spellEnd"/>
      <w:r>
        <w:rPr>
          <w:rStyle w:val="Fett"/>
          <w:rFonts w:eastAsiaTheme="majorEastAsia"/>
        </w:rPr>
        <w:t xml:space="preserve"> und </w:t>
      </w:r>
      <w:proofErr w:type="spellStart"/>
      <w:r>
        <w:rPr>
          <w:rStyle w:val="Fett"/>
          <w:rFonts w:eastAsiaTheme="majorEastAsia"/>
        </w:rPr>
        <w:t>ausser</w:t>
      </w:r>
      <w:proofErr w:type="spellEnd"/>
      <w:r>
        <w:rPr>
          <w:rStyle w:val="Fett"/>
          <w:rFonts w:eastAsiaTheme="majorEastAsia"/>
        </w:rPr>
        <w:t xml:space="preserve"> mir ist kein Gott. Und wer ist mir gleich der da </w:t>
      </w:r>
      <w:proofErr w:type="spellStart"/>
      <w:r>
        <w:rPr>
          <w:rStyle w:val="Fett"/>
          <w:rFonts w:eastAsiaTheme="majorEastAsia"/>
        </w:rPr>
        <w:t>ruffe</w:t>
      </w:r>
      <w:proofErr w:type="spellEnd"/>
      <w:r>
        <w:rPr>
          <w:rStyle w:val="Fett"/>
          <w:rFonts w:eastAsiaTheme="majorEastAsia"/>
        </w:rPr>
        <w:t xml:space="preserve"> und </w:t>
      </w:r>
      <w:proofErr w:type="spellStart"/>
      <w:r>
        <w:rPr>
          <w:rStyle w:val="Fett"/>
          <w:rFonts w:eastAsiaTheme="majorEastAsia"/>
        </w:rPr>
        <w:t>verkuendige</w:t>
      </w:r>
      <w:proofErr w:type="spellEnd"/>
      <w:r>
        <w:rPr>
          <w:rStyle w:val="Fett"/>
          <w:rFonts w:eastAsiaTheme="majorEastAsia"/>
        </w:rPr>
        <w:t xml:space="preserve"> und </w:t>
      </w:r>
      <w:proofErr w:type="spellStart"/>
      <w:r>
        <w:rPr>
          <w:rStyle w:val="Fett"/>
          <w:rFonts w:eastAsiaTheme="majorEastAsia"/>
        </w:rPr>
        <w:t>mirs</w:t>
      </w:r>
      <w:proofErr w:type="spellEnd"/>
      <w:r>
        <w:rPr>
          <w:rStyle w:val="Fett"/>
          <w:rFonts w:eastAsiaTheme="majorEastAsia"/>
        </w:rPr>
        <w:t xml:space="preserve"> zurichte / der ich von der </w:t>
      </w:r>
      <w:proofErr w:type="spellStart"/>
      <w:r>
        <w:rPr>
          <w:rStyle w:val="Fett"/>
          <w:rFonts w:eastAsiaTheme="majorEastAsia"/>
        </w:rPr>
        <w:t>welt</w:t>
      </w:r>
      <w:proofErr w:type="spellEnd"/>
      <w:r>
        <w:rPr>
          <w:rStyle w:val="Fett"/>
          <w:rFonts w:eastAsiaTheme="majorEastAsia"/>
        </w:rPr>
        <w:t xml:space="preserve"> her die </w:t>
      </w:r>
      <w:proofErr w:type="spellStart"/>
      <w:r>
        <w:rPr>
          <w:rStyle w:val="Fett"/>
          <w:rFonts w:eastAsiaTheme="majorEastAsia"/>
        </w:rPr>
        <w:t>voelcker</w:t>
      </w:r>
      <w:proofErr w:type="spellEnd"/>
      <w:r>
        <w:rPr>
          <w:rStyle w:val="Fett"/>
          <w:rFonts w:eastAsiaTheme="majorEastAsia"/>
        </w:rPr>
        <w:t xml:space="preserve"> setze? last sie </w:t>
      </w:r>
      <w:proofErr w:type="spellStart"/>
      <w:r>
        <w:rPr>
          <w:rStyle w:val="Fett"/>
          <w:rFonts w:eastAsiaTheme="majorEastAsia"/>
        </w:rPr>
        <w:t>jnen</w:t>
      </w:r>
      <w:proofErr w:type="spellEnd"/>
      <w:r>
        <w:rPr>
          <w:rStyle w:val="Fett"/>
          <w:rFonts w:eastAsiaTheme="majorEastAsia"/>
        </w:rPr>
        <w:t xml:space="preserve"> die </w:t>
      </w:r>
      <w:proofErr w:type="spellStart"/>
      <w:r>
        <w:rPr>
          <w:rStyle w:val="Fett"/>
          <w:rFonts w:eastAsiaTheme="majorEastAsia"/>
        </w:rPr>
        <w:t>zeichen</w:t>
      </w:r>
      <w:proofErr w:type="spellEnd"/>
      <w:r>
        <w:rPr>
          <w:rStyle w:val="Fett"/>
          <w:rFonts w:eastAsiaTheme="majorEastAsia"/>
        </w:rPr>
        <w:t xml:space="preserve"> und was </w:t>
      </w:r>
      <w:proofErr w:type="spellStart"/>
      <w:r>
        <w:rPr>
          <w:rStyle w:val="Fett"/>
          <w:rFonts w:eastAsiaTheme="majorEastAsia"/>
        </w:rPr>
        <w:t>kunfftig</w:t>
      </w:r>
      <w:proofErr w:type="spellEnd"/>
      <w:r>
        <w:rPr>
          <w:rStyle w:val="Fett"/>
          <w:rFonts w:eastAsiaTheme="majorEastAsia"/>
        </w:rPr>
        <w:t xml:space="preserve"> ist </w:t>
      </w:r>
      <w:proofErr w:type="spellStart"/>
      <w:r>
        <w:rPr>
          <w:rStyle w:val="Fett"/>
          <w:rFonts w:eastAsiaTheme="majorEastAsia"/>
        </w:rPr>
        <w:t>verkuendigen</w:t>
      </w:r>
      <w:proofErr w:type="spellEnd"/>
      <w:r>
        <w:rPr>
          <w:rStyle w:val="Fett"/>
          <w:rFonts w:eastAsiaTheme="majorEastAsia"/>
        </w:rPr>
        <w:t xml:space="preserve">. Furcht euch nicht und erschreckt nicht: hab </w:t>
      </w:r>
      <w:proofErr w:type="spellStart"/>
      <w:r>
        <w:rPr>
          <w:rStyle w:val="Fett"/>
          <w:rFonts w:eastAsiaTheme="majorEastAsia"/>
        </w:rPr>
        <w:t>ichs</w:t>
      </w:r>
      <w:proofErr w:type="spellEnd"/>
      <w:r>
        <w:rPr>
          <w:rStyle w:val="Fett"/>
          <w:rFonts w:eastAsiaTheme="majorEastAsia"/>
        </w:rPr>
        <w:t xml:space="preserve"> nicht dazumal dich </w:t>
      </w:r>
      <w:proofErr w:type="spellStart"/>
      <w:r>
        <w:rPr>
          <w:rStyle w:val="Fett"/>
          <w:rFonts w:eastAsiaTheme="majorEastAsia"/>
        </w:rPr>
        <w:t>hoeren</w:t>
      </w:r>
      <w:proofErr w:type="spellEnd"/>
      <w:r>
        <w:rPr>
          <w:rStyle w:val="Fett"/>
          <w:rFonts w:eastAsiaTheme="majorEastAsia"/>
        </w:rPr>
        <w:t xml:space="preserve"> lassen und </w:t>
      </w:r>
      <w:proofErr w:type="spellStart"/>
      <w:r>
        <w:rPr>
          <w:rStyle w:val="Fett"/>
          <w:rFonts w:eastAsiaTheme="majorEastAsia"/>
        </w:rPr>
        <w:t>verkuendiget</w:t>
      </w:r>
      <w:proofErr w:type="spellEnd"/>
      <w:r>
        <w:rPr>
          <w:rStyle w:val="Fett"/>
          <w:rFonts w:eastAsiaTheme="majorEastAsia"/>
        </w:rPr>
        <w:t xml:space="preserve">? denn </w:t>
      </w:r>
      <w:proofErr w:type="spellStart"/>
      <w:r>
        <w:rPr>
          <w:rStyle w:val="Fett"/>
          <w:rFonts w:eastAsiaTheme="majorEastAsia"/>
        </w:rPr>
        <w:t>jr</w:t>
      </w:r>
      <w:proofErr w:type="spellEnd"/>
      <w:r>
        <w:rPr>
          <w:rStyle w:val="Fett"/>
          <w:rFonts w:eastAsiaTheme="majorEastAsia"/>
        </w:rPr>
        <w:t xml:space="preserve"> seit meine zeugen: ist auch ein Gott </w:t>
      </w:r>
      <w:proofErr w:type="spellStart"/>
      <w:r>
        <w:rPr>
          <w:rStyle w:val="Fett"/>
          <w:rFonts w:eastAsiaTheme="majorEastAsia"/>
        </w:rPr>
        <w:t>ausser</w:t>
      </w:r>
      <w:proofErr w:type="spellEnd"/>
      <w:r>
        <w:rPr>
          <w:rStyle w:val="Fett"/>
          <w:rFonts w:eastAsiaTheme="majorEastAsia"/>
        </w:rPr>
        <w:t xml:space="preserve"> mir? es ist kein </w:t>
      </w:r>
      <w:proofErr w:type="spellStart"/>
      <w:r>
        <w:rPr>
          <w:rStyle w:val="Fett"/>
          <w:rFonts w:eastAsiaTheme="majorEastAsia"/>
        </w:rPr>
        <w:t>hort</w:t>
      </w:r>
      <w:proofErr w:type="spellEnd"/>
      <w:r>
        <w:rPr>
          <w:rStyle w:val="Fett"/>
          <w:rFonts w:eastAsiaTheme="majorEastAsia"/>
        </w:rPr>
        <w:t xml:space="preserve"> / ich weis </w:t>
      </w:r>
      <w:proofErr w:type="spellStart"/>
      <w:r>
        <w:rPr>
          <w:rStyle w:val="Fett"/>
          <w:rFonts w:eastAsiaTheme="majorEastAsia"/>
        </w:rPr>
        <w:t>ia</w:t>
      </w:r>
      <w:proofErr w:type="spellEnd"/>
      <w:r>
        <w:rPr>
          <w:rStyle w:val="Fett"/>
          <w:rFonts w:eastAsiaTheme="majorEastAsia"/>
        </w:rPr>
        <w:t xml:space="preserve"> keinen.</w:t>
      </w:r>
      <w:r>
        <w:t xml:space="preserve"> </w:t>
      </w:r>
    </w:p>
    <w:p w14:paraId="3B377860" w14:textId="77777777" w:rsidR="00E34BA6" w:rsidRDefault="00E34BA6" w:rsidP="00E34BA6">
      <w:pPr>
        <w:pStyle w:val="StandardWeb"/>
      </w:pPr>
      <w:r>
        <w:t xml:space="preserve">In </w:t>
      </w:r>
      <w:proofErr w:type="spellStart"/>
      <w:r>
        <w:t>disem</w:t>
      </w:r>
      <w:proofErr w:type="spellEnd"/>
      <w:r>
        <w:t xml:space="preserve"> andern teil redet er. </w:t>
      </w:r>
    </w:p>
    <w:p w14:paraId="5A11BD69" w14:textId="77777777" w:rsidR="00E34BA6" w:rsidRDefault="00E34BA6" w:rsidP="00E34BA6">
      <w:pPr>
        <w:pStyle w:val="berschrift2"/>
      </w:pPr>
      <w:r>
        <w:t xml:space="preserve">Von </w:t>
      </w:r>
      <w:proofErr w:type="spellStart"/>
      <w:r>
        <w:t>Gottlicher</w:t>
      </w:r>
      <w:proofErr w:type="spellEnd"/>
      <w:r>
        <w:t xml:space="preserve"> </w:t>
      </w:r>
      <w:proofErr w:type="spellStart"/>
      <w:r>
        <w:t>Maiestet</w:t>
      </w:r>
      <w:proofErr w:type="spellEnd"/>
      <w:r>
        <w:t xml:space="preserve"> und </w:t>
      </w:r>
      <w:proofErr w:type="spellStart"/>
      <w:r>
        <w:t>weisheit</w:t>
      </w:r>
      <w:proofErr w:type="spellEnd"/>
      <w:r>
        <w:t xml:space="preserve"> in CHRISTO.</w:t>
      </w:r>
    </w:p>
    <w:p w14:paraId="759C4A5F" w14:textId="77777777" w:rsidR="00E34BA6" w:rsidRDefault="00E34BA6" w:rsidP="00E34BA6">
      <w:pPr>
        <w:pStyle w:val="StandardWeb"/>
      </w:pPr>
      <w:r>
        <w:t xml:space="preserve">Der Herr </w:t>
      </w:r>
      <w:proofErr w:type="spellStart"/>
      <w:r>
        <w:t>Koenig</w:t>
      </w:r>
      <w:proofErr w:type="spellEnd"/>
      <w:r>
        <w:t xml:space="preserve"> und </w:t>
      </w:r>
      <w:proofErr w:type="spellStart"/>
      <w:r>
        <w:t>Erloeser</w:t>
      </w:r>
      <w:proofErr w:type="spellEnd"/>
      <w:r>
        <w:t xml:space="preserve"> Israel und Herr Zebaoth ist JESUS CHRISTUS: welchen er hie beschreibet </w:t>
      </w:r>
      <w:proofErr w:type="spellStart"/>
      <w:r>
        <w:t>dreifaltiglich</w:t>
      </w:r>
      <w:proofErr w:type="spellEnd"/>
      <w:r>
        <w:t xml:space="preserve">. Zum ersten spricht er: ich bin der erst und der </w:t>
      </w:r>
      <w:proofErr w:type="spellStart"/>
      <w:r>
        <w:t>letzt</w:t>
      </w:r>
      <w:proofErr w:type="spellEnd"/>
      <w:r>
        <w:t xml:space="preserve"> / und </w:t>
      </w:r>
      <w:proofErr w:type="spellStart"/>
      <w:r>
        <w:t>ausser</w:t>
      </w:r>
      <w:proofErr w:type="spellEnd"/>
      <w:r>
        <w:t xml:space="preserve"> mir ist kein Gott. </w:t>
      </w:r>
      <w:proofErr w:type="spellStart"/>
      <w:r>
        <w:t>wil</w:t>
      </w:r>
      <w:proofErr w:type="spellEnd"/>
      <w:r>
        <w:t xml:space="preserve"> soviel sagen / das CHRISTUS alleine </w:t>
      </w:r>
      <w:proofErr w:type="spellStart"/>
      <w:r>
        <w:t>warer</w:t>
      </w:r>
      <w:proofErr w:type="spellEnd"/>
      <w:r>
        <w:t xml:space="preserve"> Gott der </w:t>
      </w:r>
      <w:proofErr w:type="spellStart"/>
      <w:r>
        <w:t>Koenig</w:t>
      </w:r>
      <w:proofErr w:type="spellEnd"/>
      <w:r>
        <w:t xml:space="preserve"> und </w:t>
      </w:r>
      <w:proofErr w:type="spellStart"/>
      <w:r>
        <w:t>Erloeser</w:t>
      </w:r>
      <w:proofErr w:type="spellEnd"/>
      <w:r>
        <w:t xml:space="preserve"> Israel und Herr Zebaoth </w:t>
      </w:r>
      <w:proofErr w:type="spellStart"/>
      <w:r>
        <w:t>seie</w:t>
      </w:r>
      <w:proofErr w:type="spellEnd"/>
      <w:r>
        <w:t xml:space="preserve"> / der nicht alleine keinen </w:t>
      </w:r>
      <w:proofErr w:type="spellStart"/>
      <w:r>
        <w:t>anfang</w:t>
      </w:r>
      <w:proofErr w:type="spellEnd"/>
      <w:r>
        <w:t xml:space="preserve"> noch end habe / sondern auch der alles erst und letzte </w:t>
      </w:r>
      <w:proofErr w:type="spellStart"/>
      <w:r>
        <w:t>wircke</w:t>
      </w:r>
      <w:proofErr w:type="spellEnd"/>
      <w:r>
        <w:t xml:space="preserve"> und wisse </w:t>
      </w:r>
      <w:proofErr w:type="spellStart"/>
      <w:r>
        <w:t>ehedenn</w:t>
      </w:r>
      <w:proofErr w:type="spellEnd"/>
      <w:r>
        <w:t xml:space="preserve"> es sich </w:t>
      </w:r>
      <w:proofErr w:type="spellStart"/>
      <w:r>
        <w:t>anfehet</w:t>
      </w:r>
      <w:proofErr w:type="spellEnd"/>
      <w:r>
        <w:t xml:space="preserve"> oder endet: gerade wie Paulus Col. 1. und Jo. 1. von CHRISTO zeugen. </w:t>
      </w:r>
    </w:p>
    <w:p w14:paraId="07DE0791" w14:textId="77777777" w:rsidR="00E34BA6" w:rsidRDefault="00E34BA6" w:rsidP="00E34BA6">
      <w:pPr>
        <w:pStyle w:val="StandardWeb"/>
      </w:pPr>
      <w:r>
        <w:t xml:space="preserve">Zum andern spricht er: und wer ist mir </w:t>
      </w:r>
      <w:proofErr w:type="spellStart"/>
      <w:r>
        <w:t>glech</w:t>
      </w:r>
      <w:proofErr w:type="spellEnd"/>
      <w:r>
        <w:t xml:space="preserve"> / der da </w:t>
      </w:r>
      <w:proofErr w:type="spellStart"/>
      <w:r>
        <w:t>ruffe</w:t>
      </w:r>
      <w:proofErr w:type="spellEnd"/>
      <w:r>
        <w:t xml:space="preserve"> und </w:t>
      </w:r>
      <w:proofErr w:type="spellStart"/>
      <w:r>
        <w:t>verkuendige</w:t>
      </w:r>
      <w:proofErr w:type="spellEnd"/>
      <w:r>
        <w:t xml:space="preserve"> und </w:t>
      </w:r>
      <w:proofErr w:type="spellStart"/>
      <w:r>
        <w:t>mirs</w:t>
      </w:r>
      <w:proofErr w:type="spellEnd"/>
      <w:r>
        <w:t xml:space="preserve"> zurichte / der ich von der </w:t>
      </w:r>
      <w:proofErr w:type="spellStart"/>
      <w:r>
        <w:t>welt</w:t>
      </w:r>
      <w:proofErr w:type="spellEnd"/>
      <w:r>
        <w:t xml:space="preserve"> her die </w:t>
      </w:r>
      <w:proofErr w:type="spellStart"/>
      <w:r>
        <w:t>voelcker</w:t>
      </w:r>
      <w:proofErr w:type="spellEnd"/>
      <w:r>
        <w:t xml:space="preserve"> setze? last sie </w:t>
      </w:r>
      <w:proofErr w:type="spellStart"/>
      <w:r>
        <w:t>jnen</w:t>
      </w:r>
      <w:proofErr w:type="spellEnd"/>
      <w:r>
        <w:t xml:space="preserve"> die </w:t>
      </w:r>
      <w:proofErr w:type="spellStart"/>
      <w:r>
        <w:t>zeichen</w:t>
      </w:r>
      <w:proofErr w:type="spellEnd"/>
      <w:r>
        <w:t xml:space="preserve"> und was </w:t>
      </w:r>
      <w:proofErr w:type="spellStart"/>
      <w:r>
        <w:t>komen</w:t>
      </w:r>
      <w:proofErr w:type="spellEnd"/>
      <w:r>
        <w:t xml:space="preserve"> </w:t>
      </w:r>
      <w:proofErr w:type="spellStart"/>
      <w:r>
        <w:t>sol</w:t>
      </w:r>
      <w:proofErr w:type="spellEnd"/>
      <w:r>
        <w:t xml:space="preserve"> </w:t>
      </w:r>
      <w:proofErr w:type="spellStart"/>
      <w:r>
        <w:t>verkuendigen</w:t>
      </w:r>
      <w:proofErr w:type="spellEnd"/>
      <w:r>
        <w:t xml:space="preserve">: </w:t>
      </w:r>
      <w:proofErr w:type="spellStart"/>
      <w:r>
        <w:t>wil</w:t>
      </w:r>
      <w:proofErr w:type="spellEnd"/>
      <w:r>
        <w:t xml:space="preserve"> mit der </w:t>
      </w:r>
      <w:proofErr w:type="spellStart"/>
      <w:r>
        <w:t>welt</w:t>
      </w:r>
      <w:proofErr w:type="spellEnd"/>
      <w:r>
        <w:t xml:space="preserve"> </w:t>
      </w:r>
      <w:proofErr w:type="spellStart"/>
      <w:r>
        <w:t>schepffung</w:t>
      </w:r>
      <w:proofErr w:type="spellEnd"/>
      <w:r>
        <w:t xml:space="preserve"> und allen vorigen </w:t>
      </w:r>
      <w:proofErr w:type="spellStart"/>
      <w:r>
        <w:t>zeichen</w:t>
      </w:r>
      <w:proofErr w:type="spellEnd"/>
      <w:r>
        <w:t xml:space="preserve"> und wundern beweisen das in CHRISTO der </w:t>
      </w:r>
      <w:proofErr w:type="spellStart"/>
      <w:r>
        <w:t>Allmechtig</w:t>
      </w:r>
      <w:proofErr w:type="spellEnd"/>
      <w:r>
        <w:t xml:space="preserve"> ewig einig Gott </w:t>
      </w:r>
      <w:proofErr w:type="spellStart"/>
      <w:r>
        <w:t>wone</w:t>
      </w:r>
      <w:proofErr w:type="spellEnd"/>
      <w:r>
        <w:t xml:space="preserve"> und alle </w:t>
      </w:r>
      <w:proofErr w:type="spellStart"/>
      <w:r>
        <w:t>goetter</w:t>
      </w:r>
      <w:proofErr w:type="spellEnd"/>
      <w:r>
        <w:t xml:space="preserve"> der Heiden nichts seien: wie </w:t>
      </w:r>
      <w:proofErr w:type="spellStart"/>
      <w:r>
        <w:t>Psal</w:t>
      </w:r>
      <w:proofErr w:type="spellEnd"/>
      <w:r>
        <w:t xml:space="preserve">. 115. auch meldet. </w:t>
      </w:r>
    </w:p>
    <w:p w14:paraId="6BD4EC43" w14:textId="77777777" w:rsidR="00E34BA6" w:rsidRDefault="00E34BA6" w:rsidP="00E34BA6">
      <w:pPr>
        <w:pStyle w:val="StandardWeb"/>
      </w:pPr>
      <w:r>
        <w:t xml:space="preserve">Zum dritten spricht er: furchtet euch nicht und erschreckt nicht: hab </w:t>
      </w:r>
      <w:proofErr w:type="spellStart"/>
      <w:r>
        <w:t>ichs</w:t>
      </w:r>
      <w:proofErr w:type="spellEnd"/>
      <w:r>
        <w:t xml:space="preserve"> nicht dazumal dich </w:t>
      </w:r>
      <w:proofErr w:type="spellStart"/>
      <w:r>
        <w:t>hoeren</w:t>
      </w:r>
      <w:proofErr w:type="spellEnd"/>
      <w:r>
        <w:t xml:space="preserve"> lassen und </w:t>
      </w:r>
      <w:proofErr w:type="spellStart"/>
      <w:r>
        <w:t>verkuendiget</w:t>
      </w:r>
      <w:proofErr w:type="spellEnd"/>
      <w:r>
        <w:t xml:space="preserve">: denn </w:t>
      </w:r>
      <w:proofErr w:type="spellStart"/>
      <w:r>
        <w:t>jr</w:t>
      </w:r>
      <w:proofErr w:type="spellEnd"/>
      <w:r>
        <w:t xml:space="preserve"> seit meine zeugen: ist auch ein Gott </w:t>
      </w:r>
      <w:proofErr w:type="spellStart"/>
      <w:r>
        <w:t>ausser</w:t>
      </w:r>
      <w:proofErr w:type="spellEnd"/>
      <w:r>
        <w:t xml:space="preserve"> mir: es ist kein </w:t>
      </w:r>
      <w:proofErr w:type="spellStart"/>
      <w:r>
        <w:t>hort</w:t>
      </w:r>
      <w:proofErr w:type="spellEnd"/>
      <w:r>
        <w:t xml:space="preserve"> / ich weis </w:t>
      </w:r>
      <w:proofErr w:type="spellStart"/>
      <w:r>
        <w:t>ia</w:t>
      </w:r>
      <w:proofErr w:type="spellEnd"/>
      <w:r>
        <w:t xml:space="preserve"> keinen: </w:t>
      </w:r>
      <w:proofErr w:type="spellStart"/>
      <w:r>
        <w:t>wil</w:t>
      </w:r>
      <w:proofErr w:type="spellEnd"/>
      <w:r>
        <w:t xml:space="preserve"> nicht alleine mit </w:t>
      </w:r>
      <w:proofErr w:type="spellStart"/>
      <w:r>
        <w:t>weissagungen</w:t>
      </w:r>
      <w:proofErr w:type="spellEnd"/>
      <w:r>
        <w:t xml:space="preserve"> von der </w:t>
      </w:r>
      <w:proofErr w:type="spellStart"/>
      <w:r>
        <w:t>welt</w:t>
      </w:r>
      <w:proofErr w:type="spellEnd"/>
      <w:r>
        <w:t xml:space="preserve"> her die sie wissen bezeugen / das der Heiden </w:t>
      </w:r>
      <w:proofErr w:type="spellStart"/>
      <w:r>
        <w:t>goetzen</w:t>
      </w:r>
      <w:proofErr w:type="spellEnd"/>
      <w:r>
        <w:t xml:space="preserve"> </w:t>
      </w:r>
      <w:proofErr w:type="spellStart"/>
      <w:r>
        <w:t>onmechtig</w:t>
      </w:r>
      <w:proofErr w:type="spellEnd"/>
      <w:r>
        <w:t xml:space="preserve"> seien und nichts </w:t>
      </w:r>
      <w:proofErr w:type="spellStart"/>
      <w:r>
        <w:t>vermuegen</w:t>
      </w:r>
      <w:proofErr w:type="spellEnd"/>
      <w:r>
        <w:t xml:space="preserve"> / und kein solcher Gott </w:t>
      </w:r>
      <w:proofErr w:type="spellStart"/>
      <w:r>
        <w:t>seie</w:t>
      </w:r>
      <w:proofErr w:type="spellEnd"/>
      <w:r>
        <w:t xml:space="preserve"> der alles wisse vorhin sage thun </w:t>
      </w:r>
      <w:proofErr w:type="spellStart"/>
      <w:r>
        <w:t>konne</w:t>
      </w:r>
      <w:proofErr w:type="spellEnd"/>
      <w:r>
        <w:t xml:space="preserve"> was er will als CHRISTUS / Sondern auch sie / als zeugen </w:t>
      </w:r>
      <w:proofErr w:type="spellStart"/>
      <w:r>
        <w:t>dises</w:t>
      </w:r>
      <w:proofErr w:type="spellEnd"/>
      <w:r>
        <w:t xml:space="preserve"> alles / </w:t>
      </w:r>
      <w:proofErr w:type="spellStart"/>
      <w:r>
        <w:t>vermanen</w:t>
      </w:r>
      <w:proofErr w:type="spellEnd"/>
      <w:r>
        <w:t xml:space="preserve"> das sie </w:t>
      </w:r>
      <w:proofErr w:type="spellStart"/>
      <w:r>
        <w:t>ia</w:t>
      </w:r>
      <w:proofErr w:type="spellEnd"/>
      <w:r>
        <w:t xml:space="preserve"> solcher </w:t>
      </w:r>
      <w:proofErr w:type="spellStart"/>
      <w:r>
        <w:t>Maiestet</w:t>
      </w:r>
      <w:proofErr w:type="spellEnd"/>
      <w:r>
        <w:t xml:space="preserve"> </w:t>
      </w:r>
      <w:proofErr w:type="spellStart"/>
      <w:r>
        <w:t>weißheit</w:t>
      </w:r>
      <w:proofErr w:type="spellEnd"/>
      <w:r>
        <w:t xml:space="preserve"> </w:t>
      </w:r>
      <w:proofErr w:type="spellStart"/>
      <w:r>
        <w:t>herlickeit</w:t>
      </w:r>
      <w:proofErr w:type="spellEnd"/>
      <w:r>
        <w:t xml:space="preserve"> CHRISTI halben von seinem </w:t>
      </w:r>
      <w:proofErr w:type="spellStart"/>
      <w:r>
        <w:t>Wortt</w:t>
      </w:r>
      <w:proofErr w:type="spellEnd"/>
      <w:r>
        <w:t xml:space="preserve"> nicht fallen und sich an die heillosen </w:t>
      </w:r>
      <w:proofErr w:type="spellStart"/>
      <w:r>
        <w:t>onmechtigen</w:t>
      </w:r>
      <w:proofErr w:type="spellEnd"/>
      <w:r>
        <w:t xml:space="preserve"> verfluchten </w:t>
      </w:r>
      <w:proofErr w:type="spellStart"/>
      <w:r>
        <w:t>goetzen</w:t>
      </w:r>
      <w:proofErr w:type="spellEnd"/>
      <w:r>
        <w:t xml:space="preserve"> </w:t>
      </w:r>
      <w:proofErr w:type="spellStart"/>
      <w:r>
        <w:t>hengen</w:t>
      </w:r>
      <w:proofErr w:type="spellEnd"/>
      <w:r>
        <w:t xml:space="preserve">. </w:t>
      </w:r>
    </w:p>
    <w:p w14:paraId="6278B515" w14:textId="77777777" w:rsidR="00E34BA6" w:rsidRDefault="00E34BA6" w:rsidP="00E34BA6">
      <w:pPr>
        <w:pStyle w:val="StandardWeb"/>
      </w:pPr>
      <w:r>
        <w:rPr>
          <w:rStyle w:val="Fett"/>
          <w:rFonts w:eastAsiaTheme="majorEastAsia"/>
        </w:rPr>
        <w:t xml:space="preserve">Die </w:t>
      </w:r>
      <w:proofErr w:type="spellStart"/>
      <w:r>
        <w:rPr>
          <w:rStyle w:val="Fett"/>
          <w:rFonts w:eastAsiaTheme="majorEastAsia"/>
        </w:rPr>
        <w:t>Goetzenmacher</w:t>
      </w:r>
      <w:proofErr w:type="spellEnd"/>
      <w:r>
        <w:rPr>
          <w:rStyle w:val="Fett"/>
          <w:rFonts w:eastAsiaTheme="majorEastAsia"/>
        </w:rPr>
        <w:t xml:space="preserve"> sind </w:t>
      </w:r>
      <w:proofErr w:type="spellStart"/>
      <w:r>
        <w:rPr>
          <w:rStyle w:val="Fett"/>
          <w:rFonts w:eastAsiaTheme="majorEastAsia"/>
        </w:rPr>
        <w:t>alzumal</w:t>
      </w:r>
      <w:proofErr w:type="spellEnd"/>
      <w:r>
        <w:rPr>
          <w:rStyle w:val="Fett"/>
          <w:rFonts w:eastAsiaTheme="majorEastAsia"/>
        </w:rPr>
        <w:t xml:space="preserve"> </w:t>
      </w:r>
      <w:proofErr w:type="spellStart"/>
      <w:r>
        <w:rPr>
          <w:rStyle w:val="Fett"/>
          <w:rFonts w:eastAsiaTheme="majorEastAsia"/>
        </w:rPr>
        <w:t>eittel</w:t>
      </w:r>
      <w:proofErr w:type="spellEnd"/>
      <w:r>
        <w:rPr>
          <w:rStyle w:val="Fett"/>
          <w:rFonts w:eastAsiaTheme="majorEastAsia"/>
        </w:rPr>
        <w:t xml:space="preserve"> und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kostlichs</w:t>
      </w:r>
      <w:proofErr w:type="spellEnd"/>
      <w:r>
        <w:rPr>
          <w:rStyle w:val="Fett"/>
          <w:rFonts w:eastAsiaTheme="majorEastAsia"/>
        </w:rPr>
        <w:t xml:space="preserve"> ist kein nutz: sie sind </w:t>
      </w:r>
      <w:proofErr w:type="spellStart"/>
      <w:r>
        <w:rPr>
          <w:rStyle w:val="Fett"/>
          <w:rFonts w:eastAsiaTheme="majorEastAsia"/>
        </w:rPr>
        <w:t>jre</w:t>
      </w:r>
      <w:proofErr w:type="spellEnd"/>
      <w:r>
        <w:rPr>
          <w:rStyle w:val="Fett"/>
          <w:rFonts w:eastAsiaTheme="majorEastAsia"/>
        </w:rPr>
        <w:t xml:space="preserve"> zeugen und sehen nichts </w:t>
      </w:r>
      <w:proofErr w:type="spellStart"/>
      <w:r>
        <w:rPr>
          <w:rStyle w:val="Fett"/>
          <w:rFonts w:eastAsiaTheme="majorEastAsia"/>
        </w:rPr>
        <w:t>mercken</w:t>
      </w:r>
      <w:proofErr w:type="spellEnd"/>
      <w:r>
        <w:rPr>
          <w:rStyle w:val="Fett"/>
          <w:rFonts w:eastAsiaTheme="majorEastAsia"/>
        </w:rPr>
        <w:t xml:space="preserve"> auch nichts / </w:t>
      </w:r>
      <w:proofErr w:type="spellStart"/>
      <w:r>
        <w:rPr>
          <w:rStyle w:val="Fett"/>
          <w:rFonts w:eastAsiaTheme="majorEastAsia"/>
        </w:rPr>
        <w:t>darumb</w:t>
      </w:r>
      <w:proofErr w:type="spellEnd"/>
      <w:r>
        <w:rPr>
          <w:rStyle w:val="Fett"/>
          <w:rFonts w:eastAsiaTheme="majorEastAsia"/>
        </w:rPr>
        <w:t xml:space="preserve"> </w:t>
      </w:r>
      <w:proofErr w:type="spellStart"/>
      <w:r>
        <w:rPr>
          <w:rStyle w:val="Fett"/>
          <w:rFonts w:eastAsiaTheme="majorEastAsia"/>
        </w:rPr>
        <w:t>muessen</w:t>
      </w:r>
      <w:proofErr w:type="spellEnd"/>
      <w:r>
        <w:rPr>
          <w:rStyle w:val="Fett"/>
          <w:rFonts w:eastAsiaTheme="majorEastAsia"/>
        </w:rPr>
        <w:t xml:space="preserve"> sie zuschanden werden. </w:t>
      </w:r>
      <w:proofErr w:type="spellStart"/>
      <w:r>
        <w:rPr>
          <w:rStyle w:val="Fett"/>
          <w:rFonts w:eastAsiaTheme="majorEastAsia"/>
        </w:rPr>
        <w:t>Wr</w:t>
      </w:r>
      <w:proofErr w:type="spellEnd"/>
      <w:r>
        <w:rPr>
          <w:rStyle w:val="Fett"/>
          <w:rFonts w:eastAsiaTheme="majorEastAsia"/>
        </w:rPr>
        <w:t xml:space="preserve"> sind sie die einen Gott machen und </w:t>
      </w:r>
      <w:proofErr w:type="spellStart"/>
      <w:r>
        <w:rPr>
          <w:rStyle w:val="Fett"/>
          <w:rFonts w:eastAsiaTheme="majorEastAsia"/>
        </w:rPr>
        <w:t>goetzen</w:t>
      </w:r>
      <w:proofErr w:type="spellEnd"/>
      <w:r>
        <w:rPr>
          <w:rStyle w:val="Fett"/>
          <w:rFonts w:eastAsiaTheme="majorEastAsia"/>
        </w:rPr>
        <w:t xml:space="preserve"> </w:t>
      </w:r>
      <w:proofErr w:type="spellStart"/>
      <w:r>
        <w:rPr>
          <w:rStyle w:val="Fett"/>
          <w:rFonts w:eastAsiaTheme="majorEastAsia"/>
        </w:rPr>
        <w:t>giessen</w:t>
      </w:r>
      <w:proofErr w:type="spellEnd"/>
      <w:r>
        <w:rPr>
          <w:rStyle w:val="Fett"/>
          <w:rFonts w:eastAsiaTheme="majorEastAsia"/>
        </w:rPr>
        <w:t xml:space="preserve"> der kein nutz ist? </w:t>
      </w:r>
      <w:proofErr w:type="spellStart"/>
      <w:r>
        <w:rPr>
          <w:rStyle w:val="Fett"/>
          <w:rFonts w:eastAsiaTheme="majorEastAsia"/>
        </w:rPr>
        <w:t>Sihe</w:t>
      </w:r>
      <w:proofErr w:type="spellEnd"/>
      <w:r>
        <w:rPr>
          <w:rStyle w:val="Fett"/>
          <w:rFonts w:eastAsiaTheme="majorEastAsia"/>
        </w:rPr>
        <w:t xml:space="preserve"> alle </w:t>
      </w:r>
      <w:proofErr w:type="spellStart"/>
      <w:r>
        <w:rPr>
          <w:rStyle w:val="Fett"/>
          <w:rFonts w:eastAsiaTheme="majorEastAsia"/>
        </w:rPr>
        <w:t>jre</w:t>
      </w:r>
      <w:proofErr w:type="spellEnd"/>
      <w:r>
        <w:rPr>
          <w:rStyle w:val="Fett"/>
          <w:rFonts w:eastAsiaTheme="majorEastAsia"/>
        </w:rPr>
        <w:t xml:space="preserve"> genossen werden zuschanden / denn es sind meister aus </w:t>
      </w:r>
      <w:proofErr w:type="spellStart"/>
      <w:r>
        <w:rPr>
          <w:rStyle w:val="Fett"/>
          <w:rFonts w:eastAsiaTheme="majorEastAsia"/>
        </w:rPr>
        <w:t>menschen</w:t>
      </w:r>
      <w:proofErr w:type="spellEnd"/>
      <w:r>
        <w:rPr>
          <w:rStyle w:val="Fett"/>
          <w:rFonts w:eastAsiaTheme="majorEastAsia"/>
        </w:rPr>
        <w:t xml:space="preserve">. Wenn sie gleich alle </w:t>
      </w:r>
      <w:proofErr w:type="spellStart"/>
      <w:r>
        <w:rPr>
          <w:rStyle w:val="Fett"/>
          <w:rFonts w:eastAsiaTheme="majorEastAsia"/>
        </w:rPr>
        <w:t>zusamen</w:t>
      </w:r>
      <w:proofErr w:type="spellEnd"/>
      <w:r>
        <w:rPr>
          <w:rStyle w:val="Fett"/>
          <w:rFonts w:eastAsiaTheme="majorEastAsia"/>
        </w:rPr>
        <w:t xml:space="preserve"> </w:t>
      </w:r>
      <w:proofErr w:type="spellStart"/>
      <w:r>
        <w:rPr>
          <w:rStyle w:val="Fett"/>
          <w:rFonts w:eastAsiaTheme="majorEastAsia"/>
        </w:rPr>
        <w:t>tretten</w:t>
      </w:r>
      <w:proofErr w:type="spellEnd"/>
      <w:r>
        <w:rPr>
          <w:rStyle w:val="Fett"/>
          <w:rFonts w:eastAsiaTheme="majorEastAsia"/>
        </w:rPr>
        <w:t xml:space="preserve"> / </w:t>
      </w:r>
      <w:proofErr w:type="spellStart"/>
      <w:r>
        <w:rPr>
          <w:rStyle w:val="Fett"/>
          <w:rFonts w:eastAsiaTheme="majorEastAsia"/>
        </w:rPr>
        <w:t>muessen</w:t>
      </w:r>
      <w:proofErr w:type="spellEnd"/>
      <w:r>
        <w:rPr>
          <w:rStyle w:val="Fett"/>
          <w:rFonts w:eastAsiaTheme="majorEastAsia"/>
        </w:rPr>
        <w:t xml:space="preserve"> sie dennoch sich furchten und zuschanden werden. Es </w:t>
      </w:r>
      <w:proofErr w:type="spellStart"/>
      <w:r>
        <w:rPr>
          <w:rStyle w:val="Fett"/>
          <w:rFonts w:eastAsiaTheme="majorEastAsia"/>
        </w:rPr>
        <w:t>schmidet</w:t>
      </w:r>
      <w:proofErr w:type="spellEnd"/>
      <w:r>
        <w:rPr>
          <w:rStyle w:val="Fett"/>
          <w:rFonts w:eastAsiaTheme="majorEastAsia"/>
        </w:rPr>
        <w:t xml:space="preserve"> einer das Eisen mit der </w:t>
      </w:r>
      <w:proofErr w:type="spellStart"/>
      <w:r>
        <w:rPr>
          <w:rStyle w:val="Fett"/>
          <w:rFonts w:eastAsiaTheme="majorEastAsia"/>
        </w:rPr>
        <w:t>zangen</w:t>
      </w:r>
      <w:proofErr w:type="spellEnd"/>
      <w:r>
        <w:rPr>
          <w:rStyle w:val="Fett"/>
          <w:rFonts w:eastAsiaTheme="majorEastAsia"/>
        </w:rPr>
        <w:t xml:space="preserve"> </w:t>
      </w:r>
      <w:proofErr w:type="spellStart"/>
      <w:r>
        <w:rPr>
          <w:rStyle w:val="Fett"/>
          <w:rFonts w:eastAsiaTheme="majorEastAsia"/>
        </w:rPr>
        <w:t>erbeitet</w:t>
      </w:r>
      <w:proofErr w:type="spellEnd"/>
      <w:r>
        <w:rPr>
          <w:rStyle w:val="Fett"/>
          <w:rFonts w:eastAsiaTheme="majorEastAsia"/>
        </w:rPr>
        <w:t xml:space="preserve"> in der </w:t>
      </w:r>
      <w:proofErr w:type="spellStart"/>
      <w:r>
        <w:rPr>
          <w:rStyle w:val="Fett"/>
          <w:rFonts w:eastAsiaTheme="majorEastAsia"/>
        </w:rPr>
        <w:t>glut</w:t>
      </w:r>
      <w:proofErr w:type="spellEnd"/>
      <w:r>
        <w:rPr>
          <w:rStyle w:val="Fett"/>
          <w:rFonts w:eastAsiaTheme="majorEastAsia"/>
        </w:rPr>
        <w:t xml:space="preserve"> und </w:t>
      </w:r>
      <w:proofErr w:type="spellStart"/>
      <w:r>
        <w:rPr>
          <w:rStyle w:val="Fett"/>
          <w:rFonts w:eastAsiaTheme="majorEastAsia"/>
        </w:rPr>
        <w:t>bereittets</w:t>
      </w:r>
      <w:proofErr w:type="spellEnd"/>
      <w:r>
        <w:rPr>
          <w:rStyle w:val="Fett"/>
          <w:rFonts w:eastAsiaTheme="majorEastAsia"/>
        </w:rPr>
        <w:t xml:space="preserve"> mit </w:t>
      </w:r>
      <w:proofErr w:type="spellStart"/>
      <w:r>
        <w:rPr>
          <w:rStyle w:val="Fett"/>
          <w:rFonts w:eastAsiaTheme="majorEastAsia"/>
        </w:rPr>
        <w:t>hemmern</w:t>
      </w:r>
      <w:proofErr w:type="spellEnd"/>
      <w:r>
        <w:rPr>
          <w:rStyle w:val="Fett"/>
          <w:rFonts w:eastAsiaTheme="majorEastAsia"/>
        </w:rPr>
        <w:t xml:space="preserve"> / und </w:t>
      </w:r>
      <w:proofErr w:type="spellStart"/>
      <w:r>
        <w:rPr>
          <w:rStyle w:val="Fett"/>
          <w:rFonts w:eastAsiaTheme="majorEastAsia"/>
        </w:rPr>
        <w:t>erbeitet</w:t>
      </w:r>
      <w:proofErr w:type="spellEnd"/>
      <w:r>
        <w:rPr>
          <w:rStyle w:val="Fett"/>
          <w:rFonts w:eastAsiaTheme="majorEastAsia"/>
        </w:rPr>
        <w:t xml:space="preserve"> dran mit </w:t>
      </w:r>
      <w:proofErr w:type="spellStart"/>
      <w:r>
        <w:rPr>
          <w:rStyle w:val="Fett"/>
          <w:rFonts w:eastAsiaTheme="majorEastAsia"/>
        </w:rPr>
        <w:t>gantzer</w:t>
      </w:r>
      <w:proofErr w:type="spellEnd"/>
      <w:r>
        <w:rPr>
          <w:rStyle w:val="Fett"/>
          <w:rFonts w:eastAsiaTheme="majorEastAsia"/>
        </w:rPr>
        <w:t xml:space="preserve"> </w:t>
      </w:r>
      <w:proofErr w:type="spellStart"/>
      <w:r>
        <w:rPr>
          <w:rStyle w:val="Fett"/>
          <w:rFonts w:eastAsiaTheme="majorEastAsia"/>
        </w:rPr>
        <w:t>krafft</w:t>
      </w:r>
      <w:proofErr w:type="spellEnd"/>
      <w:r>
        <w:rPr>
          <w:rStyle w:val="Fett"/>
          <w:rFonts w:eastAsiaTheme="majorEastAsia"/>
        </w:rPr>
        <w:t xml:space="preserve"> seines armes / leidet auch </w:t>
      </w:r>
      <w:proofErr w:type="spellStart"/>
      <w:r>
        <w:rPr>
          <w:rStyle w:val="Fett"/>
          <w:rFonts w:eastAsiaTheme="majorEastAsia"/>
        </w:rPr>
        <w:t>hunger</w:t>
      </w:r>
      <w:proofErr w:type="spellEnd"/>
      <w:r>
        <w:rPr>
          <w:rStyle w:val="Fett"/>
          <w:rFonts w:eastAsiaTheme="majorEastAsia"/>
        </w:rPr>
        <w:t xml:space="preserve"> bis er </w:t>
      </w:r>
      <w:proofErr w:type="spellStart"/>
      <w:r>
        <w:rPr>
          <w:rStyle w:val="Fett"/>
          <w:rFonts w:eastAsiaTheme="majorEastAsia"/>
        </w:rPr>
        <w:t>nimer</w:t>
      </w:r>
      <w:proofErr w:type="spellEnd"/>
      <w:r>
        <w:rPr>
          <w:rStyle w:val="Fett"/>
          <w:rFonts w:eastAsiaTheme="majorEastAsia"/>
        </w:rPr>
        <w:t xml:space="preserve"> </w:t>
      </w:r>
      <w:proofErr w:type="spellStart"/>
      <w:r>
        <w:rPr>
          <w:rStyle w:val="Fett"/>
          <w:rFonts w:eastAsiaTheme="majorEastAsia"/>
        </w:rPr>
        <w:t>kan</w:t>
      </w:r>
      <w:proofErr w:type="spellEnd"/>
      <w:r>
        <w:rPr>
          <w:rStyle w:val="Fett"/>
          <w:rFonts w:eastAsiaTheme="majorEastAsia"/>
        </w:rPr>
        <w:t xml:space="preserve"> / </w:t>
      </w:r>
      <w:proofErr w:type="spellStart"/>
      <w:r>
        <w:rPr>
          <w:rStyle w:val="Fett"/>
          <w:rFonts w:eastAsiaTheme="majorEastAsia"/>
        </w:rPr>
        <w:t>trinckt</w:t>
      </w:r>
      <w:proofErr w:type="spellEnd"/>
      <w:r>
        <w:rPr>
          <w:rStyle w:val="Fett"/>
          <w:rFonts w:eastAsiaTheme="majorEastAsia"/>
        </w:rPr>
        <w:t xml:space="preserve"> auch nicht </w:t>
      </w:r>
      <w:proofErr w:type="spellStart"/>
      <w:r>
        <w:rPr>
          <w:rStyle w:val="Fett"/>
          <w:rFonts w:eastAsiaTheme="majorEastAsia"/>
        </w:rPr>
        <w:t>wasser</w:t>
      </w:r>
      <w:proofErr w:type="spellEnd"/>
      <w:r>
        <w:rPr>
          <w:rStyle w:val="Fett"/>
          <w:rFonts w:eastAsiaTheme="majorEastAsia"/>
        </w:rPr>
        <w:t xml:space="preserve"> bis er matt wird.</w:t>
      </w:r>
      <w:r>
        <w:rPr>
          <w:b/>
          <w:bCs/>
        </w:rPr>
        <w:br/>
      </w:r>
      <w:r>
        <w:rPr>
          <w:rStyle w:val="Fett"/>
          <w:rFonts w:eastAsiaTheme="majorEastAsia"/>
        </w:rPr>
        <w:t xml:space="preserve">Der </w:t>
      </w:r>
      <w:proofErr w:type="spellStart"/>
      <w:r>
        <w:rPr>
          <w:rStyle w:val="Fett"/>
          <w:rFonts w:eastAsiaTheme="majorEastAsia"/>
        </w:rPr>
        <w:t>ander</w:t>
      </w:r>
      <w:proofErr w:type="spellEnd"/>
      <w:r>
        <w:rPr>
          <w:rStyle w:val="Fett"/>
          <w:rFonts w:eastAsiaTheme="majorEastAsia"/>
        </w:rPr>
        <w:t xml:space="preserve"> </w:t>
      </w:r>
      <w:proofErr w:type="spellStart"/>
      <w:r>
        <w:rPr>
          <w:rStyle w:val="Fett"/>
          <w:rFonts w:eastAsiaTheme="majorEastAsia"/>
        </w:rPr>
        <w:t>zimert</w:t>
      </w:r>
      <w:proofErr w:type="spellEnd"/>
      <w:r>
        <w:rPr>
          <w:rStyle w:val="Fett"/>
          <w:rFonts w:eastAsiaTheme="majorEastAsia"/>
        </w:rPr>
        <w:t xml:space="preserve"> </w:t>
      </w:r>
      <w:proofErr w:type="spellStart"/>
      <w:r>
        <w:rPr>
          <w:rStyle w:val="Fett"/>
          <w:rFonts w:eastAsiaTheme="majorEastAsia"/>
        </w:rPr>
        <w:t>holtz</w:t>
      </w:r>
      <w:proofErr w:type="spellEnd"/>
      <w:r>
        <w:rPr>
          <w:rStyle w:val="Fett"/>
          <w:rFonts w:eastAsiaTheme="majorEastAsia"/>
        </w:rPr>
        <w:t xml:space="preserve"> und </w:t>
      </w:r>
      <w:proofErr w:type="spellStart"/>
      <w:r>
        <w:rPr>
          <w:rStyle w:val="Fett"/>
          <w:rFonts w:eastAsiaTheme="majorEastAsia"/>
        </w:rPr>
        <w:t>missets</w:t>
      </w:r>
      <w:proofErr w:type="spellEnd"/>
      <w:r>
        <w:rPr>
          <w:rStyle w:val="Fett"/>
          <w:rFonts w:eastAsiaTheme="majorEastAsia"/>
        </w:rPr>
        <w:t xml:space="preserve"> mit der </w:t>
      </w:r>
      <w:proofErr w:type="spellStart"/>
      <w:r>
        <w:rPr>
          <w:rStyle w:val="Fett"/>
          <w:rFonts w:eastAsiaTheme="majorEastAsia"/>
        </w:rPr>
        <w:t>schnur</w:t>
      </w:r>
      <w:proofErr w:type="spellEnd"/>
      <w:r>
        <w:rPr>
          <w:rStyle w:val="Fett"/>
          <w:rFonts w:eastAsiaTheme="majorEastAsia"/>
        </w:rPr>
        <w:t xml:space="preserve"> und </w:t>
      </w:r>
      <w:proofErr w:type="spellStart"/>
      <w:r>
        <w:rPr>
          <w:rStyle w:val="Fett"/>
          <w:rFonts w:eastAsiaTheme="majorEastAsia"/>
        </w:rPr>
        <w:t>zeichets</w:t>
      </w:r>
      <w:proofErr w:type="spellEnd"/>
      <w:r>
        <w:rPr>
          <w:rStyle w:val="Fett"/>
          <w:rFonts w:eastAsiaTheme="majorEastAsia"/>
        </w:rPr>
        <w:t xml:space="preserve"> mit </w:t>
      </w:r>
      <w:proofErr w:type="spellStart"/>
      <w:r>
        <w:rPr>
          <w:rStyle w:val="Fett"/>
          <w:rFonts w:eastAsiaTheme="majorEastAsia"/>
        </w:rPr>
        <w:t>rotelstein</w:t>
      </w:r>
      <w:proofErr w:type="spellEnd"/>
      <w:r>
        <w:rPr>
          <w:rStyle w:val="Fett"/>
          <w:rFonts w:eastAsiaTheme="majorEastAsia"/>
        </w:rPr>
        <w:t xml:space="preserve"> und </w:t>
      </w:r>
      <w:proofErr w:type="spellStart"/>
      <w:r>
        <w:rPr>
          <w:rStyle w:val="Fett"/>
          <w:rFonts w:eastAsiaTheme="majorEastAsia"/>
        </w:rPr>
        <w:t>behewet</w:t>
      </w:r>
      <w:proofErr w:type="spellEnd"/>
      <w:r>
        <w:rPr>
          <w:rStyle w:val="Fett"/>
          <w:rFonts w:eastAsiaTheme="majorEastAsia"/>
        </w:rPr>
        <w:t xml:space="preserve"> es und </w:t>
      </w:r>
      <w:proofErr w:type="spellStart"/>
      <w:r>
        <w:rPr>
          <w:rStyle w:val="Fett"/>
          <w:rFonts w:eastAsiaTheme="majorEastAsia"/>
        </w:rPr>
        <w:t>circkelts</w:t>
      </w:r>
      <w:proofErr w:type="spellEnd"/>
      <w:r>
        <w:rPr>
          <w:rStyle w:val="Fett"/>
          <w:rFonts w:eastAsiaTheme="majorEastAsia"/>
        </w:rPr>
        <w:t xml:space="preserve"> </w:t>
      </w:r>
      <w:proofErr w:type="spellStart"/>
      <w:r>
        <w:rPr>
          <w:rStyle w:val="Fett"/>
          <w:rFonts w:eastAsiaTheme="majorEastAsia"/>
        </w:rPr>
        <w:t>abe</w:t>
      </w:r>
      <w:proofErr w:type="spellEnd"/>
      <w:r>
        <w:rPr>
          <w:rStyle w:val="Fett"/>
          <w:rFonts w:eastAsiaTheme="majorEastAsia"/>
        </w:rPr>
        <w:t xml:space="preserve"> und </w:t>
      </w:r>
      <w:proofErr w:type="spellStart"/>
      <w:r>
        <w:rPr>
          <w:rStyle w:val="Fett"/>
          <w:rFonts w:eastAsiaTheme="majorEastAsia"/>
        </w:rPr>
        <w:t>machets</w:t>
      </w:r>
      <w:proofErr w:type="spellEnd"/>
      <w:r>
        <w:rPr>
          <w:rStyle w:val="Fett"/>
          <w:rFonts w:eastAsiaTheme="majorEastAsia"/>
        </w:rPr>
        <w:t xml:space="preserve"> mir wie ein </w:t>
      </w:r>
      <w:proofErr w:type="spellStart"/>
      <w:r>
        <w:rPr>
          <w:rStyle w:val="Fett"/>
          <w:rFonts w:eastAsiaTheme="majorEastAsia"/>
        </w:rPr>
        <w:t>Mansbild</w:t>
      </w:r>
      <w:proofErr w:type="spellEnd"/>
      <w:r>
        <w:rPr>
          <w:rStyle w:val="Fett"/>
          <w:rFonts w:eastAsiaTheme="majorEastAsia"/>
        </w:rPr>
        <w:t xml:space="preserve"> wie einen schonen Menschen der im Hause </w:t>
      </w:r>
      <w:proofErr w:type="spellStart"/>
      <w:r>
        <w:rPr>
          <w:rStyle w:val="Fett"/>
          <w:rFonts w:eastAsiaTheme="majorEastAsia"/>
        </w:rPr>
        <w:t>wone</w:t>
      </w:r>
      <w:proofErr w:type="spellEnd"/>
      <w:r>
        <w:rPr>
          <w:rStyle w:val="Fett"/>
          <w:rFonts w:eastAsiaTheme="majorEastAsia"/>
        </w:rPr>
        <w:t xml:space="preserve">. Ergehet frisch dran unter den </w:t>
      </w:r>
      <w:proofErr w:type="spellStart"/>
      <w:r>
        <w:rPr>
          <w:rStyle w:val="Fett"/>
          <w:rFonts w:eastAsiaTheme="majorEastAsia"/>
        </w:rPr>
        <w:t>bewmen</w:t>
      </w:r>
      <w:proofErr w:type="spellEnd"/>
      <w:r>
        <w:rPr>
          <w:rStyle w:val="Fett"/>
          <w:rFonts w:eastAsiaTheme="majorEastAsia"/>
        </w:rPr>
        <w:t xml:space="preserve"> im </w:t>
      </w:r>
      <w:proofErr w:type="spellStart"/>
      <w:r>
        <w:rPr>
          <w:rStyle w:val="Fett"/>
          <w:rFonts w:eastAsiaTheme="majorEastAsia"/>
        </w:rPr>
        <w:t>wald</w:t>
      </w:r>
      <w:proofErr w:type="spellEnd"/>
      <w:r>
        <w:rPr>
          <w:rStyle w:val="Fett"/>
          <w:rFonts w:eastAsiaTheme="majorEastAsia"/>
        </w:rPr>
        <w:t xml:space="preserve"> das er Cedern </w:t>
      </w:r>
      <w:proofErr w:type="spellStart"/>
      <w:r>
        <w:rPr>
          <w:rStyle w:val="Fett"/>
          <w:rFonts w:eastAsiaTheme="majorEastAsia"/>
        </w:rPr>
        <w:t>abhawe</w:t>
      </w:r>
      <w:proofErr w:type="spellEnd"/>
      <w:r>
        <w:rPr>
          <w:rStyle w:val="Fett"/>
          <w:rFonts w:eastAsiaTheme="majorEastAsia"/>
        </w:rPr>
        <w:t xml:space="preserve"> und </w:t>
      </w:r>
      <w:proofErr w:type="spellStart"/>
      <w:r>
        <w:rPr>
          <w:rStyle w:val="Fett"/>
          <w:rFonts w:eastAsiaTheme="majorEastAsia"/>
        </w:rPr>
        <w:t>neme</w:t>
      </w:r>
      <w:proofErr w:type="spellEnd"/>
      <w:r>
        <w:rPr>
          <w:rStyle w:val="Fett"/>
          <w:rFonts w:eastAsiaTheme="majorEastAsia"/>
        </w:rPr>
        <w:t xml:space="preserve"> Buchen und Eichen </w:t>
      </w:r>
      <w:proofErr w:type="spellStart"/>
      <w:r>
        <w:rPr>
          <w:rStyle w:val="Fett"/>
          <w:rFonts w:eastAsiaTheme="majorEastAsia"/>
        </w:rPr>
        <w:t>ia</w:t>
      </w:r>
      <w:proofErr w:type="spellEnd"/>
      <w:r>
        <w:rPr>
          <w:rStyle w:val="Fett"/>
          <w:rFonts w:eastAsiaTheme="majorEastAsia"/>
        </w:rPr>
        <w:t xml:space="preserve"> einen Cedern der </w:t>
      </w:r>
      <w:proofErr w:type="spellStart"/>
      <w:r>
        <w:rPr>
          <w:rStyle w:val="Fett"/>
          <w:rFonts w:eastAsiaTheme="majorEastAsia"/>
        </w:rPr>
        <w:t>gepflantzet</w:t>
      </w:r>
      <w:proofErr w:type="spellEnd"/>
      <w:r>
        <w:rPr>
          <w:rStyle w:val="Fett"/>
          <w:rFonts w:eastAsiaTheme="majorEastAsia"/>
        </w:rPr>
        <w:t xml:space="preserve"> und der vom regen erwachsen ist und der den </w:t>
      </w:r>
      <w:proofErr w:type="spellStart"/>
      <w:r>
        <w:rPr>
          <w:rStyle w:val="Fett"/>
          <w:rFonts w:eastAsiaTheme="majorEastAsia"/>
        </w:rPr>
        <w:t>leuten</w:t>
      </w:r>
      <w:proofErr w:type="spellEnd"/>
      <w:r>
        <w:rPr>
          <w:rStyle w:val="Fett"/>
          <w:rFonts w:eastAsiaTheme="majorEastAsia"/>
        </w:rPr>
        <w:t xml:space="preserve"> </w:t>
      </w:r>
      <w:proofErr w:type="spellStart"/>
      <w:r>
        <w:rPr>
          <w:rStyle w:val="Fett"/>
          <w:rFonts w:eastAsiaTheme="majorEastAsia"/>
        </w:rPr>
        <w:t>fewrwerck</w:t>
      </w:r>
      <w:proofErr w:type="spellEnd"/>
      <w:r>
        <w:rPr>
          <w:rStyle w:val="Fett"/>
          <w:rFonts w:eastAsiaTheme="majorEastAsia"/>
        </w:rPr>
        <w:t xml:space="preserve"> gibt / davon man </w:t>
      </w:r>
      <w:proofErr w:type="spellStart"/>
      <w:r>
        <w:rPr>
          <w:rStyle w:val="Fett"/>
          <w:rFonts w:eastAsiaTheme="majorEastAsia"/>
        </w:rPr>
        <w:t>nimpt</w:t>
      </w:r>
      <w:proofErr w:type="spellEnd"/>
      <w:r>
        <w:rPr>
          <w:rStyle w:val="Fett"/>
          <w:rFonts w:eastAsiaTheme="majorEastAsia"/>
        </w:rPr>
        <w:t xml:space="preserve"> das man sich </w:t>
      </w:r>
      <w:proofErr w:type="spellStart"/>
      <w:r>
        <w:rPr>
          <w:rStyle w:val="Fett"/>
          <w:rFonts w:eastAsiaTheme="majorEastAsia"/>
        </w:rPr>
        <w:t>dabey</w:t>
      </w:r>
      <w:proofErr w:type="spellEnd"/>
      <w:r>
        <w:rPr>
          <w:rStyle w:val="Fett"/>
          <w:rFonts w:eastAsiaTheme="majorEastAsia"/>
        </w:rPr>
        <w:t xml:space="preserve"> </w:t>
      </w:r>
      <w:proofErr w:type="spellStart"/>
      <w:r>
        <w:rPr>
          <w:rStyle w:val="Fett"/>
          <w:rFonts w:eastAsiaTheme="majorEastAsia"/>
        </w:rPr>
        <w:t>werme</w:t>
      </w:r>
      <w:proofErr w:type="spellEnd"/>
      <w:r>
        <w:rPr>
          <w:rStyle w:val="Fett"/>
          <w:rFonts w:eastAsiaTheme="majorEastAsia"/>
        </w:rPr>
        <w:t xml:space="preserve"> / und den man </w:t>
      </w:r>
      <w:proofErr w:type="spellStart"/>
      <w:r>
        <w:rPr>
          <w:rStyle w:val="Fett"/>
          <w:rFonts w:eastAsiaTheme="majorEastAsia"/>
        </w:rPr>
        <w:t>anzuendet</w:t>
      </w:r>
      <w:proofErr w:type="spellEnd"/>
      <w:r>
        <w:rPr>
          <w:rStyle w:val="Fett"/>
          <w:rFonts w:eastAsiaTheme="majorEastAsia"/>
        </w:rPr>
        <w:t xml:space="preserve"> und </w:t>
      </w:r>
      <w:proofErr w:type="spellStart"/>
      <w:r>
        <w:rPr>
          <w:rStyle w:val="Fett"/>
          <w:rFonts w:eastAsiaTheme="majorEastAsia"/>
        </w:rPr>
        <w:t>brod</w:t>
      </w:r>
      <w:proofErr w:type="spellEnd"/>
      <w:r>
        <w:rPr>
          <w:rStyle w:val="Fett"/>
          <w:rFonts w:eastAsiaTheme="majorEastAsia"/>
        </w:rPr>
        <w:t xml:space="preserve"> </w:t>
      </w:r>
      <w:proofErr w:type="spellStart"/>
      <w:r>
        <w:rPr>
          <w:rStyle w:val="Fett"/>
          <w:rFonts w:eastAsiaTheme="majorEastAsia"/>
        </w:rPr>
        <w:t>dabey</w:t>
      </w:r>
      <w:proofErr w:type="spellEnd"/>
      <w:r>
        <w:rPr>
          <w:rStyle w:val="Fett"/>
          <w:rFonts w:eastAsiaTheme="majorEastAsia"/>
        </w:rPr>
        <w:t xml:space="preserve"> </w:t>
      </w:r>
      <w:proofErr w:type="spellStart"/>
      <w:r>
        <w:rPr>
          <w:rStyle w:val="Fett"/>
          <w:rFonts w:eastAsiaTheme="majorEastAsia"/>
        </w:rPr>
        <w:t>beckt</w:t>
      </w:r>
      <w:proofErr w:type="spellEnd"/>
      <w:r>
        <w:rPr>
          <w:rStyle w:val="Fett"/>
          <w:rFonts w:eastAsiaTheme="majorEastAsia"/>
        </w:rPr>
        <w:t xml:space="preserve">. </w:t>
      </w:r>
      <w:proofErr w:type="spellStart"/>
      <w:r>
        <w:rPr>
          <w:rStyle w:val="Fett"/>
          <w:rFonts w:eastAsiaTheme="majorEastAsia"/>
        </w:rPr>
        <w:t>Daselbs</w:t>
      </w:r>
      <w:proofErr w:type="spellEnd"/>
      <w:r>
        <w:rPr>
          <w:rStyle w:val="Fett"/>
          <w:rFonts w:eastAsiaTheme="majorEastAsia"/>
        </w:rPr>
        <w:t xml:space="preserve"> macht er einen Gott von und bettets an / er macht einen </w:t>
      </w:r>
      <w:proofErr w:type="spellStart"/>
      <w:r>
        <w:rPr>
          <w:rStyle w:val="Fett"/>
          <w:rFonts w:eastAsiaTheme="majorEastAsia"/>
        </w:rPr>
        <w:t>goetzen</w:t>
      </w:r>
      <w:proofErr w:type="spellEnd"/>
      <w:r>
        <w:rPr>
          <w:rStyle w:val="Fett"/>
          <w:rFonts w:eastAsiaTheme="majorEastAsia"/>
        </w:rPr>
        <w:t xml:space="preserve"> draus und kniet </w:t>
      </w:r>
      <w:proofErr w:type="spellStart"/>
      <w:r>
        <w:rPr>
          <w:rStyle w:val="Fett"/>
          <w:rFonts w:eastAsiaTheme="majorEastAsia"/>
        </w:rPr>
        <w:t>dafur</w:t>
      </w:r>
      <w:proofErr w:type="spellEnd"/>
      <w:r>
        <w:rPr>
          <w:rStyle w:val="Fett"/>
          <w:rFonts w:eastAsiaTheme="majorEastAsia"/>
        </w:rPr>
        <w:t xml:space="preserve"> </w:t>
      </w:r>
      <w:proofErr w:type="spellStart"/>
      <w:r>
        <w:rPr>
          <w:rStyle w:val="Fett"/>
          <w:rFonts w:eastAsiaTheme="majorEastAsia"/>
        </w:rPr>
        <w:t>nider</w:t>
      </w:r>
      <w:proofErr w:type="spellEnd"/>
      <w:r>
        <w:rPr>
          <w:rStyle w:val="Fett"/>
          <w:rFonts w:eastAsiaTheme="majorEastAsia"/>
        </w:rPr>
        <w:t xml:space="preserve">. Die </w:t>
      </w:r>
      <w:proofErr w:type="spellStart"/>
      <w:r>
        <w:rPr>
          <w:rStyle w:val="Fett"/>
          <w:rFonts w:eastAsiaTheme="majorEastAsia"/>
        </w:rPr>
        <w:t>helfft</w:t>
      </w:r>
      <w:proofErr w:type="spellEnd"/>
      <w:r>
        <w:rPr>
          <w:rStyle w:val="Fett"/>
          <w:rFonts w:eastAsiaTheme="majorEastAsia"/>
        </w:rPr>
        <w:t xml:space="preserve"> verbrennet er im </w:t>
      </w:r>
      <w:proofErr w:type="spellStart"/>
      <w:r>
        <w:rPr>
          <w:rStyle w:val="Fett"/>
          <w:rFonts w:eastAsiaTheme="majorEastAsia"/>
        </w:rPr>
        <w:t>fewer</w:t>
      </w:r>
      <w:proofErr w:type="spellEnd"/>
      <w:r>
        <w:rPr>
          <w:rStyle w:val="Fett"/>
          <w:rFonts w:eastAsiaTheme="majorEastAsia"/>
        </w:rPr>
        <w:t xml:space="preserve"> / und </w:t>
      </w:r>
      <w:proofErr w:type="spellStart"/>
      <w:r>
        <w:rPr>
          <w:rStyle w:val="Fett"/>
          <w:rFonts w:eastAsiaTheme="majorEastAsia"/>
        </w:rPr>
        <w:t>uber</w:t>
      </w:r>
      <w:proofErr w:type="spellEnd"/>
      <w:r>
        <w:rPr>
          <w:rStyle w:val="Fett"/>
          <w:rFonts w:eastAsiaTheme="majorEastAsia"/>
        </w:rPr>
        <w:t xml:space="preserve"> der </w:t>
      </w:r>
      <w:proofErr w:type="spellStart"/>
      <w:r>
        <w:rPr>
          <w:rStyle w:val="Fett"/>
          <w:rFonts w:eastAsiaTheme="majorEastAsia"/>
        </w:rPr>
        <w:t>ander</w:t>
      </w:r>
      <w:proofErr w:type="spellEnd"/>
      <w:r>
        <w:rPr>
          <w:rStyle w:val="Fett"/>
          <w:rFonts w:eastAsiaTheme="majorEastAsia"/>
        </w:rPr>
        <w:t xml:space="preserve"> </w:t>
      </w:r>
      <w:proofErr w:type="spellStart"/>
      <w:r>
        <w:rPr>
          <w:rStyle w:val="Fett"/>
          <w:rFonts w:eastAsiaTheme="majorEastAsia"/>
        </w:rPr>
        <w:t>helfft</w:t>
      </w:r>
      <w:proofErr w:type="spellEnd"/>
      <w:r>
        <w:rPr>
          <w:rStyle w:val="Fett"/>
          <w:rFonts w:eastAsiaTheme="majorEastAsia"/>
        </w:rPr>
        <w:t xml:space="preserve"> isset er </w:t>
      </w:r>
      <w:proofErr w:type="spellStart"/>
      <w:r>
        <w:rPr>
          <w:rStyle w:val="Fett"/>
          <w:rFonts w:eastAsiaTheme="majorEastAsia"/>
        </w:rPr>
        <w:t>fleisch</w:t>
      </w:r>
      <w:proofErr w:type="spellEnd"/>
      <w:r>
        <w:rPr>
          <w:rStyle w:val="Fett"/>
          <w:rFonts w:eastAsiaTheme="majorEastAsia"/>
        </w:rPr>
        <w:t xml:space="preserve"> / er </w:t>
      </w:r>
      <w:proofErr w:type="spellStart"/>
      <w:r>
        <w:rPr>
          <w:rStyle w:val="Fett"/>
          <w:rFonts w:eastAsiaTheme="majorEastAsia"/>
        </w:rPr>
        <w:t>brett</w:t>
      </w:r>
      <w:proofErr w:type="spellEnd"/>
      <w:r>
        <w:rPr>
          <w:rStyle w:val="Fett"/>
          <w:rFonts w:eastAsiaTheme="majorEastAsia"/>
        </w:rPr>
        <w:t xml:space="preserve"> einen braten und </w:t>
      </w:r>
      <w:proofErr w:type="spellStart"/>
      <w:r>
        <w:rPr>
          <w:rStyle w:val="Fett"/>
          <w:rFonts w:eastAsiaTheme="majorEastAsia"/>
        </w:rPr>
        <w:t>settiget</w:t>
      </w:r>
      <w:proofErr w:type="spellEnd"/>
      <w:r>
        <w:rPr>
          <w:rStyle w:val="Fett"/>
          <w:rFonts w:eastAsiaTheme="majorEastAsia"/>
        </w:rPr>
        <w:t xml:space="preserve"> sich / </w:t>
      </w:r>
      <w:proofErr w:type="spellStart"/>
      <w:r>
        <w:rPr>
          <w:rStyle w:val="Fett"/>
          <w:rFonts w:eastAsiaTheme="majorEastAsia"/>
        </w:rPr>
        <w:t>wermet</w:t>
      </w:r>
      <w:proofErr w:type="spellEnd"/>
      <w:r>
        <w:rPr>
          <w:rStyle w:val="Fett"/>
          <w:rFonts w:eastAsiaTheme="majorEastAsia"/>
        </w:rPr>
        <w:t xml:space="preserve"> sich auch und spricht / </w:t>
      </w:r>
      <w:proofErr w:type="spellStart"/>
      <w:r>
        <w:rPr>
          <w:rStyle w:val="Fett"/>
          <w:rFonts w:eastAsiaTheme="majorEastAsia"/>
        </w:rPr>
        <w:t>hoia</w:t>
      </w:r>
      <w:proofErr w:type="spellEnd"/>
      <w:r>
        <w:rPr>
          <w:rStyle w:val="Fett"/>
          <w:rFonts w:eastAsiaTheme="majorEastAsia"/>
        </w:rPr>
        <w:t xml:space="preserve"> ich bin warm worden ich sehe meinen </w:t>
      </w:r>
      <w:proofErr w:type="spellStart"/>
      <w:r>
        <w:rPr>
          <w:rStyle w:val="Fett"/>
          <w:rFonts w:eastAsiaTheme="majorEastAsia"/>
        </w:rPr>
        <w:t>lust</w:t>
      </w:r>
      <w:proofErr w:type="spellEnd"/>
      <w:r>
        <w:rPr>
          <w:rStyle w:val="Fett"/>
          <w:rFonts w:eastAsiaTheme="majorEastAsia"/>
        </w:rPr>
        <w:t xml:space="preserve"> am </w:t>
      </w:r>
      <w:proofErr w:type="spellStart"/>
      <w:r>
        <w:rPr>
          <w:rStyle w:val="Fett"/>
          <w:rFonts w:eastAsiaTheme="majorEastAsia"/>
        </w:rPr>
        <w:t>fewer</w:t>
      </w:r>
      <w:proofErr w:type="spellEnd"/>
      <w:r>
        <w:rPr>
          <w:rStyle w:val="Fett"/>
          <w:rFonts w:eastAsiaTheme="majorEastAsia"/>
        </w:rPr>
        <w:t xml:space="preserve">: Aber das </w:t>
      </w:r>
      <w:proofErr w:type="spellStart"/>
      <w:r>
        <w:rPr>
          <w:rStyle w:val="Fett"/>
          <w:rFonts w:eastAsiaTheme="majorEastAsia"/>
        </w:rPr>
        <w:t>ubrige</w:t>
      </w:r>
      <w:proofErr w:type="spellEnd"/>
      <w:r>
        <w:rPr>
          <w:rStyle w:val="Fett"/>
          <w:rFonts w:eastAsiaTheme="majorEastAsia"/>
        </w:rPr>
        <w:t xml:space="preserve"> macht er zum Gott das sein </w:t>
      </w:r>
      <w:proofErr w:type="spellStart"/>
      <w:r>
        <w:rPr>
          <w:rStyle w:val="Fett"/>
          <w:rFonts w:eastAsiaTheme="majorEastAsia"/>
        </w:rPr>
        <w:t>goetze</w:t>
      </w:r>
      <w:proofErr w:type="spellEnd"/>
      <w:r>
        <w:rPr>
          <w:rStyle w:val="Fett"/>
          <w:rFonts w:eastAsiaTheme="majorEastAsia"/>
        </w:rPr>
        <w:t xml:space="preserve"> </w:t>
      </w:r>
      <w:proofErr w:type="spellStart"/>
      <w:r>
        <w:rPr>
          <w:rStyle w:val="Fett"/>
          <w:rFonts w:eastAsiaTheme="majorEastAsia"/>
        </w:rPr>
        <w:t>seie</w:t>
      </w:r>
      <w:proofErr w:type="spellEnd"/>
      <w:r>
        <w:rPr>
          <w:rStyle w:val="Fett"/>
          <w:rFonts w:eastAsiaTheme="majorEastAsia"/>
        </w:rPr>
        <w:t xml:space="preserve"> </w:t>
      </w:r>
      <w:proofErr w:type="spellStart"/>
      <w:r>
        <w:rPr>
          <w:rStyle w:val="Fett"/>
          <w:rFonts w:eastAsiaTheme="majorEastAsia"/>
        </w:rPr>
        <w:t>dafur</w:t>
      </w:r>
      <w:proofErr w:type="spellEnd"/>
      <w:r>
        <w:rPr>
          <w:rStyle w:val="Fett"/>
          <w:rFonts w:eastAsiaTheme="majorEastAsia"/>
        </w:rPr>
        <w:t xml:space="preserve"> er </w:t>
      </w:r>
      <w:proofErr w:type="spellStart"/>
      <w:r>
        <w:rPr>
          <w:rStyle w:val="Fett"/>
          <w:rFonts w:eastAsiaTheme="majorEastAsia"/>
        </w:rPr>
        <w:t>knied</w:t>
      </w:r>
      <w:proofErr w:type="spellEnd"/>
      <w:r>
        <w:rPr>
          <w:rStyle w:val="Fett"/>
          <w:rFonts w:eastAsiaTheme="majorEastAsia"/>
        </w:rPr>
        <w:t xml:space="preserve"> und </w:t>
      </w:r>
      <w:proofErr w:type="spellStart"/>
      <w:r>
        <w:rPr>
          <w:rStyle w:val="Fett"/>
          <w:rFonts w:eastAsiaTheme="majorEastAsia"/>
        </w:rPr>
        <w:t>niderfellet</w:t>
      </w:r>
      <w:proofErr w:type="spellEnd"/>
      <w:r>
        <w:rPr>
          <w:rStyle w:val="Fett"/>
          <w:rFonts w:eastAsiaTheme="majorEastAsia"/>
        </w:rPr>
        <w:t xml:space="preserve"> und bettet und spricht / errette mich denn du bist mein Gott. Sie wissen nichts und verstehen nichts: denn sie sind verblendet das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augen</w:t>
      </w:r>
      <w:proofErr w:type="spellEnd"/>
      <w:r>
        <w:rPr>
          <w:rStyle w:val="Fett"/>
          <w:rFonts w:eastAsiaTheme="majorEastAsia"/>
        </w:rPr>
        <w:t xml:space="preserve"> nicht sehen und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hertzen</w:t>
      </w:r>
      <w:proofErr w:type="spellEnd"/>
      <w:r>
        <w:rPr>
          <w:rStyle w:val="Fett"/>
          <w:rFonts w:eastAsiaTheme="majorEastAsia"/>
        </w:rPr>
        <w:t xml:space="preserve"> nicht </w:t>
      </w:r>
      <w:proofErr w:type="spellStart"/>
      <w:r>
        <w:rPr>
          <w:rStyle w:val="Fett"/>
          <w:rFonts w:eastAsiaTheme="majorEastAsia"/>
        </w:rPr>
        <w:t>mercken</w:t>
      </w:r>
      <w:proofErr w:type="spellEnd"/>
      <w:r>
        <w:rPr>
          <w:rStyle w:val="Fett"/>
          <w:rFonts w:eastAsiaTheme="majorEastAsia"/>
        </w:rPr>
        <w:t xml:space="preserve"> </w:t>
      </w:r>
      <w:proofErr w:type="spellStart"/>
      <w:r>
        <w:rPr>
          <w:rStyle w:val="Fett"/>
          <w:rFonts w:eastAsiaTheme="majorEastAsia"/>
        </w:rPr>
        <w:t>konnen</w:t>
      </w:r>
      <w:proofErr w:type="spellEnd"/>
      <w:r>
        <w:rPr>
          <w:rStyle w:val="Fett"/>
          <w:rFonts w:eastAsiaTheme="majorEastAsia"/>
        </w:rPr>
        <w:t xml:space="preserve"> / und gehen nicht in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hertz</w:t>
      </w:r>
      <w:proofErr w:type="spellEnd"/>
      <w:r>
        <w:rPr>
          <w:rStyle w:val="Fett"/>
          <w:rFonts w:eastAsiaTheme="majorEastAsia"/>
        </w:rPr>
        <w:t xml:space="preserve"> kein </w:t>
      </w:r>
      <w:proofErr w:type="spellStart"/>
      <w:r>
        <w:rPr>
          <w:rStyle w:val="Fett"/>
          <w:rFonts w:eastAsiaTheme="majorEastAsia"/>
        </w:rPr>
        <w:t>witz</w:t>
      </w:r>
      <w:proofErr w:type="spellEnd"/>
      <w:r>
        <w:rPr>
          <w:rStyle w:val="Fett"/>
          <w:rFonts w:eastAsiaTheme="majorEastAsia"/>
        </w:rPr>
        <w:t xml:space="preserve"> und </w:t>
      </w:r>
      <w:proofErr w:type="spellStart"/>
      <w:r>
        <w:rPr>
          <w:rStyle w:val="Fett"/>
          <w:rFonts w:eastAsiaTheme="majorEastAsia"/>
        </w:rPr>
        <w:t>vernunfft</w:t>
      </w:r>
      <w:proofErr w:type="spellEnd"/>
      <w:r>
        <w:rPr>
          <w:rStyle w:val="Fett"/>
          <w:rFonts w:eastAsiaTheme="majorEastAsia"/>
        </w:rPr>
        <w:t xml:space="preserve"> ist da / das sie doch </w:t>
      </w:r>
      <w:proofErr w:type="spellStart"/>
      <w:r>
        <w:rPr>
          <w:rStyle w:val="Fett"/>
          <w:rFonts w:eastAsiaTheme="majorEastAsia"/>
        </w:rPr>
        <w:t>dechten</w:t>
      </w:r>
      <w:proofErr w:type="spellEnd"/>
      <w:r>
        <w:rPr>
          <w:rStyle w:val="Fett"/>
          <w:rFonts w:eastAsiaTheme="majorEastAsia"/>
        </w:rPr>
        <w:t xml:space="preserve"> / ich habe die </w:t>
      </w:r>
      <w:proofErr w:type="spellStart"/>
      <w:r>
        <w:rPr>
          <w:rStyle w:val="Fett"/>
          <w:rFonts w:eastAsiaTheme="majorEastAsia"/>
        </w:rPr>
        <w:t>helffte</w:t>
      </w:r>
      <w:proofErr w:type="spellEnd"/>
      <w:r>
        <w:rPr>
          <w:rStyle w:val="Fett"/>
          <w:rFonts w:eastAsiaTheme="majorEastAsia"/>
        </w:rPr>
        <w:t xml:space="preserve"> mit </w:t>
      </w:r>
      <w:proofErr w:type="spellStart"/>
      <w:r>
        <w:rPr>
          <w:rStyle w:val="Fett"/>
          <w:rFonts w:eastAsiaTheme="majorEastAsia"/>
        </w:rPr>
        <w:t>fewer</w:t>
      </w:r>
      <w:proofErr w:type="spellEnd"/>
      <w:r>
        <w:rPr>
          <w:rStyle w:val="Fett"/>
          <w:rFonts w:eastAsiaTheme="majorEastAsia"/>
        </w:rPr>
        <w:t xml:space="preserve"> </w:t>
      </w:r>
      <w:proofErr w:type="spellStart"/>
      <w:r>
        <w:rPr>
          <w:rStyle w:val="Fett"/>
          <w:rFonts w:eastAsiaTheme="majorEastAsia"/>
        </w:rPr>
        <w:t>verbrand</w:t>
      </w:r>
      <w:proofErr w:type="spellEnd"/>
      <w:r>
        <w:rPr>
          <w:rStyle w:val="Fett"/>
          <w:rFonts w:eastAsiaTheme="majorEastAsia"/>
        </w:rPr>
        <w:t xml:space="preserve"> und hab </w:t>
      </w:r>
      <w:proofErr w:type="spellStart"/>
      <w:r>
        <w:rPr>
          <w:rStyle w:val="Fett"/>
          <w:rFonts w:eastAsiaTheme="majorEastAsia"/>
        </w:rPr>
        <w:t>auff</w:t>
      </w:r>
      <w:proofErr w:type="spellEnd"/>
      <w:r>
        <w:rPr>
          <w:rStyle w:val="Fett"/>
          <w:rFonts w:eastAsiaTheme="majorEastAsia"/>
        </w:rPr>
        <w:t xml:space="preserve"> den </w:t>
      </w:r>
      <w:proofErr w:type="spellStart"/>
      <w:r>
        <w:rPr>
          <w:rStyle w:val="Fett"/>
          <w:rFonts w:eastAsiaTheme="majorEastAsia"/>
        </w:rPr>
        <w:t>kolen</w:t>
      </w:r>
      <w:proofErr w:type="spellEnd"/>
      <w:r>
        <w:rPr>
          <w:rStyle w:val="Fett"/>
          <w:rFonts w:eastAsiaTheme="majorEastAsia"/>
        </w:rPr>
        <w:t xml:space="preserve"> </w:t>
      </w:r>
      <w:proofErr w:type="spellStart"/>
      <w:r>
        <w:rPr>
          <w:rStyle w:val="Fett"/>
          <w:rFonts w:eastAsiaTheme="majorEastAsia"/>
        </w:rPr>
        <w:t>brod</w:t>
      </w:r>
      <w:proofErr w:type="spellEnd"/>
      <w:r>
        <w:rPr>
          <w:rStyle w:val="Fett"/>
          <w:rFonts w:eastAsiaTheme="majorEastAsia"/>
        </w:rPr>
        <w:t xml:space="preserve"> gebacken und </w:t>
      </w:r>
      <w:proofErr w:type="spellStart"/>
      <w:r>
        <w:rPr>
          <w:rStyle w:val="Fett"/>
          <w:rFonts w:eastAsiaTheme="majorEastAsia"/>
        </w:rPr>
        <w:t>fleisch</w:t>
      </w:r>
      <w:proofErr w:type="spellEnd"/>
      <w:r>
        <w:rPr>
          <w:rStyle w:val="Fett"/>
          <w:rFonts w:eastAsiaTheme="majorEastAsia"/>
        </w:rPr>
        <w:t xml:space="preserve"> gebraten und </w:t>
      </w:r>
      <w:proofErr w:type="spellStart"/>
      <w:r>
        <w:rPr>
          <w:rStyle w:val="Fett"/>
          <w:rFonts w:eastAsiaTheme="majorEastAsia"/>
        </w:rPr>
        <w:t>gessen</w:t>
      </w:r>
      <w:proofErr w:type="spellEnd"/>
      <w:r>
        <w:rPr>
          <w:rStyle w:val="Fett"/>
          <w:rFonts w:eastAsiaTheme="majorEastAsia"/>
        </w:rPr>
        <w:t xml:space="preserve"> / und sollte das </w:t>
      </w:r>
      <w:proofErr w:type="spellStart"/>
      <w:r>
        <w:rPr>
          <w:rStyle w:val="Fett"/>
          <w:rFonts w:eastAsiaTheme="majorEastAsia"/>
        </w:rPr>
        <w:t>ubrige</w:t>
      </w:r>
      <w:proofErr w:type="spellEnd"/>
      <w:r>
        <w:rPr>
          <w:rStyle w:val="Fett"/>
          <w:rFonts w:eastAsiaTheme="majorEastAsia"/>
        </w:rPr>
        <w:t xml:space="preserve"> zum </w:t>
      </w:r>
      <w:proofErr w:type="spellStart"/>
      <w:r>
        <w:rPr>
          <w:rStyle w:val="Fett"/>
          <w:rFonts w:eastAsiaTheme="majorEastAsia"/>
        </w:rPr>
        <w:t>grewel</w:t>
      </w:r>
      <w:proofErr w:type="spellEnd"/>
      <w:r>
        <w:rPr>
          <w:rStyle w:val="Fett"/>
          <w:rFonts w:eastAsiaTheme="majorEastAsia"/>
        </w:rPr>
        <w:t xml:space="preserve"> machen und sollte knien </w:t>
      </w:r>
      <w:proofErr w:type="spellStart"/>
      <w:r>
        <w:rPr>
          <w:rStyle w:val="Fett"/>
          <w:rFonts w:eastAsiaTheme="majorEastAsia"/>
        </w:rPr>
        <w:t>fur</w:t>
      </w:r>
      <w:proofErr w:type="spellEnd"/>
      <w:r>
        <w:rPr>
          <w:rStyle w:val="Fett"/>
          <w:rFonts w:eastAsiaTheme="majorEastAsia"/>
        </w:rPr>
        <w:t xml:space="preserve"> ein klotz? es gibt aschen und </w:t>
      </w:r>
      <w:proofErr w:type="spellStart"/>
      <w:r>
        <w:rPr>
          <w:rStyle w:val="Fett"/>
          <w:rFonts w:eastAsiaTheme="majorEastAsia"/>
        </w:rPr>
        <w:t>teuscht</w:t>
      </w:r>
      <w:proofErr w:type="spellEnd"/>
      <w:r>
        <w:rPr>
          <w:rStyle w:val="Fett"/>
          <w:rFonts w:eastAsiaTheme="majorEastAsia"/>
        </w:rPr>
        <w:t xml:space="preserve"> das </w:t>
      </w:r>
      <w:proofErr w:type="spellStart"/>
      <w:r>
        <w:rPr>
          <w:rStyle w:val="Fett"/>
          <w:rFonts w:eastAsiaTheme="majorEastAsia"/>
        </w:rPr>
        <w:t>hertz</w:t>
      </w:r>
      <w:proofErr w:type="spellEnd"/>
      <w:r>
        <w:rPr>
          <w:rStyle w:val="Fett"/>
          <w:rFonts w:eastAsiaTheme="majorEastAsia"/>
        </w:rPr>
        <w:t xml:space="preserve"> das sich zu </w:t>
      </w:r>
      <w:proofErr w:type="spellStart"/>
      <w:r>
        <w:rPr>
          <w:rStyle w:val="Fett"/>
          <w:rFonts w:eastAsiaTheme="majorEastAsia"/>
        </w:rPr>
        <w:t>jm</w:t>
      </w:r>
      <w:proofErr w:type="spellEnd"/>
      <w:r>
        <w:rPr>
          <w:rStyle w:val="Fett"/>
          <w:rFonts w:eastAsiaTheme="majorEastAsia"/>
        </w:rPr>
        <w:t xml:space="preserve"> neiget und </w:t>
      </w:r>
      <w:proofErr w:type="spellStart"/>
      <w:r>
        <w:rPr>
          <w:rStyle w:val="Fett"/>
          <w:rFonts w:eastAsiaTheme="majorEastAsia"/>
        </w:rPr>
        <w:t>kan</w:t>
      </w:r>
      <w:proofErr w:type="spellEnd"/>
      <w:r>
        <w:rPr>
          <w:rStyle w:val="Fett"/>
          <w:rFonts w:eastAsiaTheme="majorEastAsia"/>
        </w:rPr>
        <w:t xml:space="preserve"> seine </w:t>
      </w:r>
      <w:proofErr w:type="spellStart"/>
      <w:r>
        <w:rPr>
          <w:rStyle w:val="Fett"/>
          <w:rFonts w:eastAsiaTheme="majorEastAsia"/>
        </w:rPr>
        <w:t>Sele</w:t>
      </w:r>
      <w:proofErr w:type="spellEnd"/>
      <w:r>
        <w:rPr>
          <w:rStyle w:val="Fett"/>
          <w:rFonts w:eastAsiaTheme="majorEastAsia"/>
        </w:rPr>
        <w:t xml:space="preserve"> nicht erretten: noch </w:t>
      </w:r>
      <w:proofErr w:type="spellStart"/>
      <w:r>
        <w:rPr>
          <w:rStyle w:val="Fett"/>
          <w:rFonts w:eastAsiaTheme="majorEastAsia"/>
        </w:rPr>
        <w:t>denckt</w:t>
      </w:r>
      <w:proofErr w:type="spellEnd"/>
      <w:r>
        <w:rPr>
          <w:rStyle w:val="Fett"/>
          <w:rFonts w:eastAsiaTheme="majorEastAsia"/>
        </w:rPr>
        <w:t xml:space="preserve"> er nicht / ist das auch </w:t>
      </w:r>
      <w:proofErr w:type="spellStart"/>
      <w:r>
        <w:rPr>
          <w:rStyle w:val="Fett"/>
          <w:rFonts w:eastAsiaTheme="majorEastAsia"/>
        </w:rPr>
        <w:t>triegereie</w:t>
      </w:r>
      <w:proofErr w:type="spellEnd"/>
      <w:r>
        <w:rPr>
          <w:rStyle w:val="Fett"/>
          <w:rFonts w:eastAsiaTheme="majorEastAsia"/>
        </w:rPr>
        <w:t xml:space="preserve"> das meine rechte </w:t>
      </w:r>
      <w:proofErr w:type="spellStart"/>
      <w:r>
        <w:rPr>
          <w:rStyle w:val="Fett"/>
          <w:rFonts w:eastAsiaTheme="majorEastAsia"/>
        </w:rPr>
        <w:t>hand</w:t>
      </w:r>
      <w:proofErr w:type="spellEnd"/>
      <w:r>
        <w:rPr>
          <w:rStyle w:val="Fett"/>
          <w:rFonts w:eastAsiaTheme="majorEastAsia"/>
        </w:rPr>
        <w:t xml:space="preserve"> treibet?</w:t>
      </w:r>
      <w:r>
        <w:t xml:space="preserve"> </w:t>
      </w:r>
    </w:p>
    <w:p w14:paraId="4BC7D273" w14:textId="77777777" w:rsidR="00E34BA6" w:rsidRDefault="00E34BA6" w:rsidP="00E34BA6">
      <w:pPr>
        <w:pStyle w:val="StandardWeb"/>
      </w:pPr>
      <w:r>
        <w:t xml:space="preserve">In </w:t>
      </w:r>
      <w:proofErr w:type="spellStart"/>
      <w:r>
        <w:t>disem</w:t>
      </w:r>
      <w:proofErr w:type="spellEnd"/>
      <w:r>
        <w:t xml:space="preserve"> dritten teil redet er. </w:t>
      </w:r>
    </w:p>
    <w:p w14:paraId="4BE16E3A" w14:textId="77777777" w:rsidR="00E34BA6" w:rsidRDefault="00E34BA6" w:rsidP="00E34BA6">
      <w:pPr>
        <w:pStyle w:val="berschrift2"/>
      </w:pPr>
      <w:r>
        <w:t xml:space="preserve">Von aller </w:t>
      </w:r>
      <w:proofErr w:type="spellStart"/>
      <w:r>
        <w:t>goetzenmacher</w:t>
      </w:r>
      <w:proofErr w:type="spellEnd"/>
      <w:r>
        <w:t xml:space="preserve"> und </w:t>
      </w:r>
      <w:proofErr w:type="spellStart"/>
      <w:r>
        <w:t>goetzen</w:t>
      </w:r>
      <w:proofErr w:type="spellEnd"/>
      <w:r>
        <w:t xml:space="preserve"> </w:t>
      </w:r>
      <w:proofErr w:type="spellStart"/>
      <w:r>
        <w:t>eittel</w:t>
      </w:r>
      <w:proofErr w:type="spellEnd"/>
      <w:r>
        <w:t xml:space="preserve"> </w:t>
      </w:r>
      <w:proofErr w:type="spellStart"/>
      <w:r>
        <w:t>nichtickeit</w:t>
      </w:r>
      <w:proofErr w:type="spellEnd"/>
      <w:r>
        <w:t xml:space="preserve"> und </w:t>
      </w:r>
      <w:proofErr w:type="spellStart"/>
      <w:r>
        <w:t>verdampter</w:t>
      </w:r>
      <w:proofErr w:type="spellEnd"/>
      <w:r>
        <w:t xml:space="preserve"> </w:t>
      </w:r>
      <w:proofErr w:type="spellStart"/>
      <w:r>
        <w:t>abgoettereie</w:t>
      </w:r>
      <w:proofErr w:type="spellEnd"/>
      <w:r>
        <w:t>.</w:t>
      </w:r>
    </w:p>
    <w:p w14:paraId="224E88DB" w14:textId="77777777" w:rsidR="00E34BA6" w:rsidRDefault="00E34BA6" w:rsidP="00E34BA6">
      <w:pPr>
        <w:pStyle w:val="StandardWeb"/>
      </w:pPr>
      <w:r>
        <w:t xml:space="preserve">Wer </w:t>
      </w:r>
      <w:proofErr w:type="spellStart"/>
      <w:r>
        <w:t>ettwas</w:t>
      </w:r>
      <w:proofErr w:type="spellEnd"/>
      <w:r>
        <w:t xml:space="preserve"> </w:t>
      </w:r>
      <w:proofErr w:type="spellStart"/>
      <w:r>
        <w:t>tichtet</w:t>
      </w:r>
      <w:proofErr w:type="spellEnd"/>
      <w:r>
        <w:t xml:space="preserve"> oder thut Gottes </w:t>
      </w:r>
      <w:proofErr w:type="spellStart"/>
      <w:r>
        <w:t>gnad</w:t>
      </w:r>
      <w:proofErr w:type="spellEnd"/>
      <w:r>
        <w:t xml:space="preserve"> oder </w:t>
      </w:r>
      <w:proofErr w:type="spellStart"/>
      <w:r>
        <w:t>gerechtickeit</w:t>
      </w:r>
      <w:proofErr w:type="spellEnd"/>
      <w:r>
        <w:t xml:space="preserve"> </w:t>
      </w:r>
      <w:proofErr w:type="spellStart"/>
      <w:r>
        <w:t>fur</w:t>
      </w:r>
      <w:proofErr w:type="spellEnd"/>
      <w:r>
        <w:t xml:space="preserve"> Gott und </w:t>
      </w:r>
      <w:proofErr w:type="spellStart"/>
      <w:r>
        <w:t>selickeit</w:t>
      </w:r>
      <w:proofErr w:type="spellEnd"/>
      <w:r>
        <w:t xml:space="preserve"> </w:t>
      </w:r>
      <w:proofErr w:type="spellStart"/>
      <w:r>
        <w:t>zuerlangen</w:t>
      </w:r>
      <w:proofErr w:type="spellEnd"/>
      <w:r>
        <w:t xml:space="preserve"> dadurch / der hat einen </w:t>
      </w:r>
      <w:proofErr w:type="spellStart"/>
      <w:r>
        <w:t>frembden</w:t>
      </w:r>
      <w:proofErr w:type="spellEnd"/>
      <w:r>
        <w:t xml:space="preserve"> Gott und das </w:t>
      </w:r>
      <w:proofErr w:type="spellStart"/>
      <w:r>
        <w:t>darauff</w:t>
      </w:r>
      <w:proofErr w:type="spellEnd"/>
      <w:r>
        <w:t xml:space="preserve"> er sich verlest </w:t>
      </w:r>
      <w:proofErr w:type="spellStart"/>
      <w:r>
        <w:t>heist</w:t>
      </w:r>
      <w:proofErr w:type="spellEnd"/>
      <w:r>
        <w:t xml:space="preserve"> ein </w:t>
      </w:r>
      <w:proofErr w:type="spellStart"/>
      <w:r>
        <w:t>goetz</w:t>
      </w:r>
      <w:proofErr w:type="spellEnd"/>
      <w:r>
        <w:t xml:space="preserve"> oder </w:t>
      </w:r>
      <w:proofErr w:type="spellStart"/>
      <w:r>
        <w:t>abgott</w:t>
      </w:r>
      <w:proofErr w:type="spellEnd"/>
      <w:r>
        <w:t xml:space="preserve">. Denn Gott hat allen </w:t>
      </w:r>
      <w:proofErr w:type="spellStart"/>
      <w:r>
        <w:t>menschen</w:t>
      </w:r>
      <w:proofErr w:type="spellEnd"/>
      <w:r>
        <w:t xml:space="preserve"> niemand und nichts </w:t>
      </w:r>
      <w:proofErr w:type="spellStart"/>
      <w:r>
        <w:t>furgestellet</w:t>
      </w:r>
      <w:proofErr w:type="spellEnd"/>
      <w:r>
        <w:t xml:space="preserve"> seine </w:t>
      </w:r>
      <w:proofErr w:type="spellStart"/>
      <w:r>
        <w:t>gnade</w:t>
      </w:r>
      <w:proofErr w:type="spellEnd"/>
      <w:r>
        <w:t xml:space="preserve"> </w:t>
      </w:r>
      <w:proofErr w:type="spellStart"/>
      <w:r>
        <w:t>zuerlangen</w:t>
      </w:r>
      <w:proofErr w:type="spellEnd"/>
      <w:r>
        <w:t xml:space="preserve"> </w:t>
      </w:r>
      <w:proofErr w:type="spellStart"/>
      <w:r>
        <w:t>fur</w:t>
      </w:r>
      <w:proofErr w:type="spellEnd"/>
      <w:r>
        <w:t xml:space="preserve"> </w:t>
      </w:r>
      <w:proofErr w:type="spellStart"/>
      <w:r>
        <w:t>jm</w:t>
      </w:r>
      <w:proofErr w:type="spellEnd"/>
      <w:r>
        <w:t xml:space="preserve"> gerecht und selig </w:t>
      </w:r>
      <w:proofErr w:type="spellStart"/>
      <w:r>
        <w:t>zuwerden</w:t>
      </w:r>
      <w:proofErr w:type="spellEnd"/>
      <w:r>
        <w:t xml:space="preserve"> denn JESUM CHRISTUM / </w:t>
      </w:r>
      <w:proofErr w:type="spellStart"/>
      <w:r>
        <w:t>umb</w:t>
      </w:r>
      <w:proofErr w:type="spellEnd"/>
      <w:r>
        <w:t xml:space="preserve"> welches willen alleine </w:t>
      </w:r>
      <w:proofErr w:type="spellStart"/>
      <w:r>
        <w:t>wil</w:t>
      </w:r>
      <w:proofErr w:type="spellEnd"/>
      <w:r>
        <w:t xml:space="preserve"> er allen die seinen </w:t>
      </w:r>
      <w:proofErr w:type="spellStart"/>
      <w:r>
        <w:t>verheissungen</w:t>
      </w:r>
      <w:proofErr w:type="spellEnd"/>
      <w:r>
        <w:t xml:space="preserve"> </w:t>
      </w:r>
      <w:proofErr w:type="spellStart"/>
      <w:r>
        <w:t>glewben</w:t>
      </w:r>
      <w:proofErr w:type="spellEnd"/>
      <w:r>
        <w:t xml:space="preserve"> </w:t>
      </w:r>
      <w:proofErr w:type="spellStart"/>
      <w:r>
        <w:t>gnedig</w:t>
      </w:r>
      <w:proofErr w:type="spellEnd"/>
      <w:r>
        <w:t xml:space="preserve"> sein alle </w:t>
      </w:r>
      <w:proofErr w:type="spellStart"/>
      <w:r>
        <w:t>suende</w:t>
      </w:r>
      <w:proofErr w:type="spellEnd"/>
      <w:r>
        <w:t xml:space="preserve"> vergeben gerecht achten und on verdienst seligmachen. Wer on solchen </w:t>
      </w:r>
      <w:proofErr w:type="spellStart"/>
      <w:r>
        <w:t>glawben</w:t>
      </w:r>
      <w:proofErr w:type="spellEnd"/>
      <w:r>
        <w:t xml:space="preserve"> </w:t>
      </w:r>
      <w:proofErr w:type="spellStart"/>
      <w:r>
        <w:t>ettwas</w:t>
      </w:r>
      <w:proofErr w:type="spellEnd"/>
      <w:r>
        <w:t xml:space="preserve"> thut dadurch </w:t>
      </w:r>
      <w:proofErr w:type="spellStart"/>
      <w:r>
        <w:t>from</w:t>
      </w:r>
      <w:proofErr w:type="spellEnd"/>
      <w:r>
        <w:t xml:space="preserve"> und selig </w:t>
      </w:r>
      <w:proofErr w:type="spellStart"/>
      <w:r>
        <w:t>zuwerden</w:t>
      </w:r>
      <w:proofErr w:type="spellEnd"/>
      <w:r>
        <w:t xml:space="preserve"> / der treibet </w:t>
      </w:r>
      <w:proofErr w:type="spellStart"/>
      <w:r>
        <w:t>abgoettereie</w:t>
      </w:r>
      <w:proofErr w:type="spellEnd"/>
      <w:r>
        <w:t xml:space="preserve">. Und </w:t>
      </w:r>
      <w:proofErr w:type="spellStart"/>
      <w:r>
        <w:t>wiewol</w:t>
      </w:r>
      <w:proofErr w:type="spellEnd"/>
      <w:r>
        <w:t xml:space="preserve"> die so </w:t>
      </w:r>
      <w:proofErr w:type="spellStart"/>
      <w:r>
        <w:t>fur</w:t>
      </w:r>
      <w:proofErr w:type="spellEnd"/>
      <w:r>
        <w:t xml:space="preserve"> einen </w:t>
      </w:r>
      <w:proofErr w:type="spellStart"/>
      <w:r>
        <w:t>goetzen</w:t>
      </w:r>
      <w:proofErr w:type="spellEnd"/>
      <w:r>
        <w:t xml:space="preserve"> knien oder sonst </w:t>
      </w:r>
      <w:proofErr w:type="spellStart"/>
      <w:r>
        <w:t>ettwas</w:t>
      </w:r>
      <w:proofErr w:type="spellEnd"/>
      <w:r>
        <w:t xml:space="preserve"> thun dadurch </w:t>
      </w:r>
      <w:proofErr w:type="spellStart"/>
      <w:r>
        <w:t>from</w:t>
      </w:r>
      <w:proofErr w:type="spellEnd"/>
      <w:r>
        <w:t xml:space="preserve"> und selig </w:t>
      </w:r>
      <w:proofErr w:type="spellStart"/>
      <w:r>
        <w:t>zuwerden</w:t>
      </w:r>
      <w:proofErr w:type="spellEnd"/>
      <w:r>
        <w:t xml:space="preserve"> / nicht </w:t>
      </w:r>
      <w:proofErr w:type="spellStart"/>
      <w:r>
        <w:t>dafur</w:t>
      </w:r>
      <w:proofErr w:type="spellEnd"/>
      <w:r>
        <w:t xml:space="preserve"> gehalten sein wollen als trieben sie </w:t>
      </w:r>
      <w:proofErr w:type="spellStart"/>
      <w:r>
        <w:t>abgoettereie</w:t>
      </w:r>
      <w:proofErr w:type="spellEnd"/>
      <w:r>
        <w:t xml:space="preserve"> / dennoch sind sie damit </w:t>
      </w:r>
      <w:proofErr w:type="spellStart"/>
      <w:r>
        <w:t>abgoettisch</w:t>
      </w:r>
      <w:proofErr w:type="spellEnd"/>
      <w:r>
        <w:t xml:space="preserve"> das sie sich an CHRISTO nicht </w:t>
      </w:r>
      <w:proofErr w:type="spellStart"/>
      <w:r>
        <w:t>benuegen</w:t>
      </w:r>
      <w:proofErr w:type="spellEnd"/>
      <w:r>
        <w:t xml:space="preserve"> lassen und meinen sie </w:t>
      </w:r>
      <w:proofErr w:type="spellStart"/>
      <w:r>
        <w:t>konnen</w:t>
      </w:r>
      <w:proofErr w:type="spellEnd"/>
      <w:r>
        <w:t xml:space="preserve"> nicht selig werden sie thun denn das </w:t>
      </w:r>
      <w:proofErr w:type="spellStart"/>
      <w:r>
        <w:t>wercke</w:t>
      </w:r>
      <w:proofErr w:type="spellEnd"/>
      <w:r>
        <w:t xml:space="preserve"> das sie </w:t>
      </w:r>
      <w:proofErr w:type="spellStart"/>
      <w:r>
        <w:t>dunckt</w:t>
      </w:r>
      <w:proofErr w:type="spellEnd"/>
      <w:r>
        <w:t xml:space="preserve"> </w:t>
      </w:r>
      <w:proofErr w:type="spellStart"/>
      <w:r>
        <w:t>gutt</w:t>
      </w:r>
      <w:proofErr w:type="spellEnd"/>
      <w:r>
        <w:t xml:space="preserve"> und Gott </w:t>
      </w:r>
      <w:proofErr w:type="spellStart"/>
      <w:r>
        <w:t>wolgefellig</w:t>
      </w:r>
      <w:proofErr w:type="spellEnd"/>
      <w:r>
        <w:t xml:space="preserve"> sein / ob sie gleich kein Gottes </w:t>
      </w:r>
      <w:proofErr w:type="spellStart"/>
      <w:r>
        <w:t>gebott</w:t>
      </w:r>
      <w:proofErr w:type="spellEnd"/>
      <w:r>
        <w:t xml:space="preserve"> haben </w:t>
      </w:r>
      <w:proofErr w:type="spellStart"/>
      <w:r>
        <w:t>solchs</w:t>
      </w:r>
      <w:proofErr w:type="spellEnd"/>
      <w:r>
        <w:t xml:space="preserve"> </w:t>
      </w:r>
      <w:proofErr w:type="spellStart"/>
      <w:r>
        <w:t>zuthun</w:t>
      </w:r>
      <w:proofErr w:type="spellEnd"/>
      <w:r>
        <w:t xml:space="preserve">. </w:t>
      </w:r>
      <w:proofErr w:type="spellStart"/>
      <w:r>
        <w:t>Drumb</w:t>
      </w:r>
      <w:proofErr w:type="spellEnd"/>
      <w:r>
        <w:t xml:space="preserve"> wie er </w:t>
      </w:r>
      <w:proofErr w:type="spellStart"/>
      <w:r>
        <w:t>mt</w:t>
      </w:r>
      <w:proofErr w:type="spellEnd"/>
      <w:r>
        <w:t xml:space="preserve"> </w:t>
      </w:r>
      <w:proofErr w:type="spellStart"/>
      <w:r>
        <w:t>erzeleten</w:t>
      </w:r>
      <w:proofErr w:type="spellEnd"/>
      <w:r>
        <w:t xml:space="preserve"> </w:t>
      </w:r>
      <w:proofErr w:type="spellStart"/>
      <w:r>
        <w:t>wortten</w:t>
      </w:r>
      <w:proofErr w:type="spellEnd"/>
      <w:r>
        <w:t xml:space="preserve"> allen / der </w:t>
      </w:r>
      <w:proofErr w:type="spellStart"/>
      <w:r>
        <w:t>goetzenmacher</w:t>
      </w:r>
      <w:proofErr w:type="spellEnd"/>
      <w:r>
        <w:t xml:space="preserve"> und </w:t>
      </w:r>
      <w:proofErr w:type="spellStart"/>
      <w:r>
        <w:t>goetzen</w:t>
      </w:r>
      <w:proofErr w:type="spellEnd"/>
      <w:r>
        <w:t xml:space="preserve"> </w:t>
      </w:r>
      <w:proofErr w:type="spellStart"/>
      <w:r>
        <w:t>eitelkeit</w:t>
      </w:r>
      <w:proofErr w:type="spellEnd"/>
      <w:r>
        <w:t xml:space="preserve"> und </w:t>
      </w:r>
      <w:proofErr w:type="spellStart"/>
      <w:r>
        <w:t>nichtickeit</w:t>
      </w:r>
      <w:proofErr w:type="spellEnd"/>
      <w:r>
        <w:t xml:space="preserve"> beschrieben haben und verdammen </w:t>
      </w:r>
      <w:proofErr w:type="spellStart"/>
      <w:r>
        <w:t>umb</w:t>
      </w:r>
      <w:proofErr w:type="spellEnd"/>
      <w:r>
        <w:t xml:space="preserve"> </w:t>
      </w:r>
      <w:proofErr w:type="spellStart"/>
      <w:r>
        <w:t>zwoer</w:t>
      </w:r>
      <w:proofErr w:type="spellEnd"/>
      <w:r>
        <w:t xml:space="preserve"> </w:t>
      </w:r>
      <w:proofErr w:type="spellStart"/>
      <w:r>
        <w:t>ursache</w:t>
      </w:r>
      <w:proofErr w:type="spellEnd"/>
      <w:r>
        <w:t xml:space="preserve"> willen: Erstlich weil er aller </w:t>
      </w:r>
      <w:proofErr w:type="spellStart"/>
      <w:r>
        <w:t>welt</w:t>
      </w:r>
      <w:proofErr w:type="spellEnd"/>
      <w:r>
        <w:t xml:space="preserve"> </w:t>
      </w:r>
      <w:proofErr w:type="spellStart"/>
      <w:r>
        <w:t>gebotten</w:t>
      </w:r>
      <w:proofErr w:type="spellEnd"/>
      <w:r>
        <w:t xml:space="preserve"> hat an niemand und nichts </w:t>
      </w:r>
      <w:proofErr w:type="spellStart"/>
      <w:r>
        <w:t>zuglewben</w:t>
      </w:r>
      <w:proofErr w:type="spellEnd"/>
      <w:r>
        <w:t xml:space="preserve"> denn an CHRISTUM in welchem alle </w:t>
      </w:r>
      <w:proofErr w:type="spellStart"/>
      <w:r>
        <w:t>fuelle</w:t>
      </w:r>
      <w:proofErr w:type="spellEnd"/>
      <w:r>
        <w:t xml:space="preserve"> der Gottheit </w:t>
      </w:r>
      <w:proofErr w:type="spellStart"/>
      <w:r>
        <w:t>leiplich</w:t>
      </w:r>
      <w:proofErr w:type="spellEnd"/>
      <w:r>
        <w:t xml:space="preserve"> </w:t>
      </w:r>
      <w:proofErr w:type="spellStart"/>
      <w:r>
        <w:t>wonet</w:t>
      </w:r>
      <w:proofErr w:type="spellEnd"/>
      <w:r>
        <w:t xml:space="preserve"> und durch welchen alleine Gott alles mit sich </w:t>
      </w:r>
      <w:proofErr w:type="spellStart"/>
      <w:r>
        <w:t>versuenet</w:t>
      </w:r>
      <w:proofErr w:type="spellEnd"/>
      <w:r>
        <w:t xml:space="preserve"> und seligmacht / nach </w:t>
      </w:r>
      <w:proofErr w:type="spellStart"/>
      <w:r>
        <w:t>disem</w:t>
      </w:r>
      <w:proofErr w:type="spellEnd"/>
      <w:r>
        <w:t xml:space="preserve"> Spruch / es ist kein </w:t>
      </w:r>
      <w:proofErr w:type="spellStart"/>
      <w:r>
        <w:t>name</w:t>
      </w:r>
      <w:proofErr w:type="spellEnd"/>
      <w:r>
        <w:t xml:space="preserve"> den </w:t>
      </w:r>
      <w:proofErr w:type="spellStart"/>
      <w:r>
        <w:t>menschen</w:t>
      </w:r>
      <w:proofErr w:type="spellEnd"/>
      <w:r>
        <w:t xml:space="preserve"> unterm </w:t>
      </w:r>
      <w:proofErr w:type="spellStart"/>
      <w:r>
        <w:t>Himel</w:t>
      </w:r>
      <w:proofErr w:type="spellEnd"/>
      <w:r>
        <w:t xml:space="preserve"> gegeben darinnen Heil ist denn der </w:t>
      </w:r>
      <w:proofErr w:type="spellStart"/>
      <w:r>
        <w:t>name</w:t>
      </w:r>
      <w:proofErr w:type="spellEnd"/>
      <w:r>
        <w:t xml:space="preserve"> JESU CHRISTI: darnach hat Gott allen </w:t>
      </w:r>
      <w:proofErr w:type="spellStart"/>
      <w:r>
        <w:t>menschen</w:t>
      </w:r>
      <w:proofErr w:type="spellEnd"/>
      <w:r>
        <w:t xml:space="preserve"> </w:t>
      </w:r>
      <w:proofErr w:type="spellStart"/>
      <w:r>
        <w:t>verbotten</w:t>
      </w:r>
      <w:proofErr w:type="spellEnd"/>
      <w:r>
        <w:t xml:space="preserve"> </w:t>
      </w:r>
      <w:proofErr w:type="spellStart"/>
      <w:r>
        <w:t>frembde</w:t>
      </w:r>
      <w:proofErr w:type="spellEnd"/>
      <w:r>
        <w:t xml:space="preserve"> </w:t>
      </w:r>
      <w:proofErr w:type="spellStart"/>
      <w:r>
        <w:t>goetter</w:t>
      </w:r>
      <w:proofErr w:type="spellEnd"/>
      <w:r>
        <w:t xml:space="preserve"> zuhaben und </w:t>
      </w:r>
      <w:proofErr w:type="spellStart"/>
      <w:r>
        <w:t>gedrewet</w:t>
      </w:r>
      <w:proofErr w:type="spellEnd"/>
      <w:r>
        <w:t xml:space="preserve"> er wolle niemand unschuldig halten der seines namens mißbraucht / das ist / wer nicht </w:t>
      </w:r>
      <w:proofErr w:type="spellStart"/>
      <w:r>
        <w:t>glewbet</w:t>
      </w:r>
      <w:proofErr w:type="spellEnd"/>
      <w:r>
        <w:t xml:space="preserve"> an CHRISTUM der </w:t>
      </w:r>
      <w:proofErr w:type="spellStart"/>
      <w:r>
        <w:t>sol</w:t>
      </w:r>
      <w:proofErr w:type="spellEnd"/>
      <w:r>
        <w:t xml:space="preserve"> </w:t>
      </w:r>
      <w:proofErr w:type="spellStart"/>
      <w:r>
        <w:t>umb</w:t>
      </w:r>
      <w:proofErr w:type="spellEnd"/>
      <w:r>
        <w:t xml:space="preserve"> nichts anders willen von Gott ewig </w:t>
      </w:r>
      <w:proofErr w:type="spellStart"/>
      <w:r>
        <w:t>verdampt</w:t>
      </w:r>
      <w:proofErr w:type="spellEnd"/>
      <w:r>
        <w:t xml:space="preserve"> sein solang er nicht </w:t>
      </w:r>
      <w:proofErr w:type="spellStart"/>
      <w:r>
        <w:t>glewbet</w:t>
      </w:r>
      <w:proofErr w:type="spellEnd"/>
      <w:r>
        <w:t xml:space="preserve"> denn das er nicht </w:t>
      </w:r>
      <w:proofErr w:type="spellStart"/>
      <w:r>
        <w:t>glewbet</w:t>
      </w:r>
      <w:proofErr w:type="spellEnd"/>
      <w:r>
        <w:t xml:space="preserve"> an CHRISTUM: wie CHRISTUS </w:t>
      </w:r>
      <w:proofErr w:type="spellStart"/>
      <w:r>
        <w:t>selbs</w:t>
      </w:r>
      <w:proofErr w:type="spellEnd"/>
      <w:r>
        <w:t xml:space="preserve"> Joan. 3. zeuget. </w:t>
      </w:r>
    </w:p>
    <w:p w14:paraId="39E4EE9C" w14:textId="77777777" w:rsidR="00E34BA6" w:rsidRDefault="00E34BA6" w:rsidP="00E34BA6">
      <w:pPr>
        <w:pStyle w:val="StandardWeb"/>
      </w:pPr>
      <w:r>
        <w:rPr>
          <w:rStyle w:val="Fett"/>
          <w:rFonts w:eastAsiaTheme="majorEastAsia"/>
        </w:rPr>
        <w:t xml:space="preserve">Daran </w:t>
      </w:r>
      <w:proofErr w:type="spellStart"/>
      <w:r>
        <w:rPr>
          <w:rStyle w:val="Fett"/>
          <w:rFonts w:eastAsiaTheme="majorEastAsia"/>
        </w:rPr>
        <w:t>gedencke</w:t>
      </w:r>
      <w:proofErr w:type="spellEnd"/>
      <w:r>
        <w:rPr>
          <w:rStyle w:val="Fett"/>
          <w:rFonts w:eastAsiaTheme="majorEastAsia"/>
        </w:rPr>
        <w:t xml:space="preserve"> Jacob und Israel: denn du bist mein </w:t>
      </w:r>
      <w:proofErr w:type="spellStart"/>
      <w:r>
        <w:rPr>
          <w:rStyle w:val="Fett"/>
          <w:rFonts w:eastAsiaTheme="majorEastAsia"/>
        </w:rPr>
        <w:t>knecht</w:t>
      </w:r>
      <w:proofErr w:type="spellEnd"/>
      <w:r>
        <w:rPr>
          <w:rStyle w:val="Fett"/>
          <w:rFonts w:eastAsiaTheme="majorEastAsia"/>
        </w:rPr>
        <w:t xml:space="preserve">: ich habe dich </w:t>
      </w:r>
      <w:proofErr w:type="spellStart"/>
      <w:r>
        <w:rPr>
          <w:rStyle w:val="Fett"/>
          <w:rFonts w:eastAsiaTheme="majorEastAsia"/>
        </w:rPr>
        <w:t>zubereitt</w:t>
      </w:r>
      <w:proofErr w:type="spellEnd"/>
      <w:r>
        <w:rPr>
          <w:rStyle w:val="Fett"/>
          <w:rFonts w:eastAsiaTheme="majorEastAsia"/>
        </w:rPr>
        <w:t xml:space="preserve"> das du mein </w:t>
      </w:r>
      <w:proofErr w:type="spellStart"/>
      <w:r>
        <w:rPr>
          <w:rStyle w:val="Fett"/>
          <w:rFonts w:eastAsiaTheme="majorEastAsia"/>
        </w:rPr>
        <w:t>knecht</w:t>
      </w:r>
      <w:proofErr w:type="spellEnd"/>
      <w:r>
        <w:rPr>
          <w:rStyle w:val="Fett"/>
          <w:rFonts w:eastAsiaTheme="majorEastAsia"/>
        </w:rPr>
        <w:t xml:space="preserve"> seiest: Israel </w:t>
      </w:r>
      <w:proofErr w:type="spellStart"/>
      <w:r>
        <w:rPr>
          <w:rStyle w:val="Fett"/>
          <w:rFonts w:eastAsiaTheme="majorEastAsia"/>
        </w:rPr>
        <w:t>vergis</w:t>
      </w:r>
      <w:proofErr w:type="spellEnd"/>
      <w:r>
        <w:rPr>
          <w:rStyle w:val="Fett"/>
          <w:rFonts w:eastAsiaTheme="majorEastAsia"/>
        </w:rPr>
        <w:t xml:space="preserve"> mein nicht. ICH VERTILGE DEINE MISSETHAT WIE EINE </w:t>
      </w:r>
      <w:proofErr w:type="spellStart"/>
      <w:r>
        <w:rPr>
          <w:rStyle w:val="Fett"/>
          <w:rFonts w:eastAsiaTheme="majorEastAsia"/>
        </w:rPr>
        <w:t>WOLCKEN</w:t>
      </w:r>
      <w:proofErr w:type="spellEnd"/>
      <w:r>
        <w:rPr>
          <w:rStyle w:val="Fett"/>
          <w:rFonts w:eastAsiaTheme="majorEastAsia"/>
        </w:rPr>
        <w:t xml:space="preserve"> UND DIENE SUNDE WIE DEN NEBEL: </w:t>
      </w:r>
      <w:proofErr w:type="spellStart"/>
      <w:r>
        <w:rPr>
          <w:rStyle w:val="Fett"/>
          <w:rFonts w:eastAsiaTheme="majorEastAsia"/>
        </w:rPr>
        <w:t>KERE</w:t>
      </w:r>
      <w:proofErr w:type="spellEnd"/>
      <w:r>
        <w:rPr>
          <w:rStyle w:val="Fett"/>
          <w:rFonts w:eastAsiaTheme="majorEastAsia"/>
        </w:rPr>
        <w:t xml:space="preserve"> DICH ZU MIR: DENN ICH </w:t>
      </w:r>
      <w:proofErr w:type="spellStart"/>
      <w:r>
        <w:rPr>
          <w:rStyle w:val="Fett"/>
          <w:rFonts w:eastAsiaTheme="majorEastAsia"/>
        </w:rPr>
        <w:t>ERLOSE</w:t>
      </w:r>
      <w:proofErr w:type="spellEnd"/>
      <w:r>
        <w:rPr>
          <w:rStyle w:val="Fett"/>
          <w:rFonts w:eastAsiaTheme="majorEastAsia"/>
        </w:rPr>
        <w:t xml:space="preserve"> DICH.</w:t>
      </w:r>
      <w:r>
        <w:t xml:space="preserve"> </w:t>
      </w:r>
    </w:p>
    <w:p w14:paraId="1EA2A13A" w14:textId="77777777" w:rsidR="00E34BA6" w:rsidRDefault="00E34BA6" w:rsidP="00E34BA6">
      <w:pPr>
        <w:pStyle w:val="StandardWeb"/>
      </w:pPr>
      <w:r>
        <w:t xml:space="preserve">In </w:t>
      </w:r>
      <w:proofErr w:type="spellStart"/>
      <w:r>
        <w:t>disem</w:t>
      </w:r>
      <w:proofErr w:type="spellEnd"/>
      <w:r>
        <w:t xml:space="preserve"> </w:t>
      </w:r>
      <w:proofErr w:type="spellStart"/>
      <w:r>
        <w:t>vierden</w:t>
      </w:r>
      <w:proofErr w:type="spellEnd"/>
      <w:r>
        <w:t xml:space="preserve"> teil </w:t>
      </w:r>
      <w:proofErr w:type="spellStart"/>
      <w:r>
        <w:t>erzelet</w:t>
      </w:r>
      <w:proofErr w:type="spellEnd"/>
      <w:r>
        <w:t xml:space="preserve"> er: </w:t>
      </w:r>
    </w:p>
    <w:p w14:paraId="600FFDA4" w14:textId="77777777" w:rsidR="00E34BA6" w:rsidRDefault="00E34BA6" w:rsidP="00E34BA6">
      <w:pPr>
        <w:pStyle w:val="berschrift2"/>
      </w:pPr>
      <w:r>
        <w:t xml:space="preserve">Wie und </w:t>
      </w:r>
      <w:proofErr w:type="spellStart"/>
      <w:r>
        <w:t>warumb</w:t>
      </w:r>
      <w:proofErr w:type="spellEnd"/>
      <w:r>
        <w:t xml:space="preserve"> CHRISTUS seine Juden </w:t>
      </w:r>
      <w:proofErr w:type="spellStart"/>
      <w:r>
        <w:t>vermanet</w:t>
      </w:r>
      <w:proofErr w:type="spellEnd"/>
      <w:r>
        <w:t xml:space="preserve"> </w:t>
      </w:r>
      <w:proofErr w:type="spellStart"/>
      <w:r>
        <w:t>Gottlichen</w:t>
      </w:r>
      <w:proofErr w:type="spellEnd"/>
      <w:r>
        <w:t xml:space="preserve"> </w:t>
      </w:r>
      <w:proofErr w:type="spellStart"/>
      <w:r>
        <w:t>verheissungen</w:t>
      </w:r>
      <w:proofErr w:type="spellEnd"/>
      <w:r>
        <w:t xml:space="preserve"> </w:t>
      </w:r>
      <w:proofErr w:type="spellStart"/>
      <w:r>
        <w:t>zuglewben</w:t>
      </w:r>
      <w:proofErr w:type="spellEnd"/>
      <w:r>
        <w:t xml:space="preserve"> und </w:t>
      </w:r>
      <w:proofErr w:type="spellStart"/>
      <w:r>
        <w:t>abgoettereie</w:t>
      </w:r>
      <w:proofErr w:type="spellEnd"/>
      <w:r>
        <w:t xml:space="preserve"> </w:t>
      </w:r>
      <w:proofErr w:type="spellStart"/>
      <w:r>
        <w:t>zufliehen</w:t>
      </w:r>
      <w:proofErr w:type="spellEnd"/>
      <w:r>
        <w:t>.</w:t>
      </w:r>
    </w:p>
    <w:p w14:paraId="60827908" w14:textId="77777777" w:rsidR="00E34BA6" w:rsidRDefault="00E34BA6" w:rsidP="00E34BA6">
      <w:pPr>
        <w:pStyle w:val="StandardWeb"/>
      </w:pPr>
      <w:r>
        <w:t xml:space="preserve">Daran </w:t>
      </w:r>
      <w:proofErr w:type="spellStart"/>
      <w:r>
        <w:t>gedencken</w:t>
      </w:r>
      <w:proofErr w:type="spellEnd"/>
      <w:r>
        <w:t xml:space="preserve"> sollen / ist betrachten sollen der </w:t>
      </w:r>
      <w:proofErr w:type="spellStart"/>
      <w:r>
        <w:t>abgoettereie</w:t>
      </w:r>
      <w:proofErr w:type="spellEnd"/>
      <w:r>
        <w:t xml:space="preserve"> </w:t>
      </w:r>
      <w:proofErr w:type="spellStart"/>
      <w:r>
        <w:t>ursprung</w:t>
      </w:r>
      <w:proofErr w:type="spellEnd"/>
      <w:r>
        <w:t xml:space="preserve"> </w:t>
      </w:r>
      <w:proofErr w:type="spellStart"/>
      <w:r>
        <w:t>eittelkeit</w:t>
      </w:r>
      <w:proofErr w:type="spellEnd"/>
      <w:r>
        <w:t xml:space="preserve"> </w:t>
      </w:r>
      <w:proofErr w:type="spellStart"/>
      <w:r>
        <w:t>verdamnis</w:t>
      </w:r>
      <w:proofErr w:type="spellEnd"/>
      <w:r>
        <w:t xml:space="preserve"> / und des </w:t>
      </w:r>
      <w:proofErr w:type="spellStart"/>
      <w:r>
        <w:t>Allmechtigen</w:t>
      </w:r>
      <w:proofErr w:type="spellEnd"/>
      <w:r>
        <w:t xml:space="preserve"> waren Gottes JESU CHRISTI </w:t>
      </w:r>
      <w:proofErr w:type="spellStart"/>
      <w:r>
        <w:t>weißheit</w:t>
      </w:r>
      <w:proofErr w:type="spellEnd"/>
      <w:r>
        <w:t xml:space="preserve"> und </w:t>
      </w:r>
      <w:proofErr w:type="spellStart"/>
      <w:r>
        <w:t>barmhertzickeit</w:t>
      </w:r>
      <w:proofErr w:type="spellEnd"/>
      <w:r>
        <w:t xml:space="preserve"> / und </w:t>
      </w:r>
      <w:proofErr w:type="spellStart"/>
      <w:r>
        <w:t>dise</w:t>
      </w:r>
      <w:proofErr w:type="spellEnd"/>
      <w:r>
        <w:t xml:space="preserve"> beide vergleichen / und sich von </w:t>
      </w:r>
      <w:proofErr w:type="spellStart"/>
      <w:r>
        <w:t>abgoettern</w:t>
      </w:r>
      <w:proofErr w:type="spellEnd"/>
      <w:r>
        <w:t xml:space="preserve"> zu CHRISTO </w:t>
      </w:r>
      <w:proofErr w:type="spellStart"/>
      <w:r>
        <w:t>bekeren</w:t>
      </w:r>
      <w:proofErr w:type="spellEnd"/>
      <w:r>
        <w:t xml:space="preserve"> sollen / </w:t>
      </w:r>
      <w:proofErr w:type="spellStart"/>
      <w:r>
        <w:t>auffdas</w:t>
      </w:r>
      <w:proofErr w:type="spellEnd"/>
      <w:r>
        <w:t xml:space="preserve"> sie von allen fluchen des </w:t>
      </w:r>
      <w:proofErr w:type="spellStart"/>
      <w:r>
        <w:t>gesetzs</w:t>
      </w:r>
      <w:proofErr w:type="spellEnd"/>
      <w:r>
        <w:t xml:space="preserve"> </w:t>
      </w:r>
      <w:proofErr w:type="spellStart"/>
      <w:r>
        <w:t>erloest</w:t>
      </w:r>
      <w:proofErr w:type="spellEnd"/>
      <w:r>
        <w:t xml:space="preserve"> alles </w:t>
      </w:r>
      <w:proofErr w:type="spellStart"/>
      <w:r>
        <w:t>verheissen</w:t>
      </w:r>
      <w:proofErr w:type="spellEnd"/>
      <w:r>
        <w:t xml:space="preserve"> gut in CHRISTO erlangen. </w:t>
      </w:r>
      <w:proofErr w:type="spellStart"/>
      <w:r>
        <w:t>Warumb</w:t>
      </w:r>
      <w:proofErr w:type="spellEnd"/>
      <w:r>
        <w:t xml:space="preserve"> aber </w:t>
      </w:r>
      <w:proofErr w:type="spellStart"/>
      <w:r>
        <w:t>soltu</w:t>
      </w:r>
      <w:proofErr w:type="spellEnd"/>
      <w:r>
        <w:t xml:space="preserve"> dran </w:t>
      </w:r>
      <w:proofErr w:type="spellStart"/>
      <w:r>
        <w:t>gedencken</w:t>
      </w:r>
      <w:proofErr w:type="spellEnd"/>
      <w:r>
        <w:t xml:space="preserve"> O Jacob und Israel? CHRISTUS spricht hie: denn du bist mein </w:t>
      </w:r>
      <w:proofErr w:type="spellStart"/>
      <w:r>
        <w:t>knecht</w:t>
      </w:r>
      <w:proofErr w:type="spellEnd"/>
      <w:r>
        <w:t xml:space="preserve"> / ich habe dich </w:t>
      </w:r>
      <w:proofErr w:type="spellStart"/>
      <w:r>
        <w:t>zubereittet</w:t>
      </w:r>
      <w:proofErr w:type="spellEnd"/>
      <w:r>
        <w:t xml:space="preserve"> das du mein </w:t>
      </w:r>
      <w:proofErr w:type="spellStart"/>
      <w:r>
        <w:t>knecht</w:t>
      </w:r>
      <w:proofErr w:type="spellEnd"/>
      <w:r>
        <w:t xml:space="preserve"> seiest / Israel </w:t>
      </w:r>
      <w:proofErr w:type="spellStart"/>
      <w:r>
        <w:t>vergis</w:t>
      </w:r>
      <w:proofErr w:type="spellEnd"/>
      <w:r>
        <w:t xml:space="preserve"> mein nicht: </w:t>
      </w:r>
      <w:proofErr w:type="spellStart"/>
      <w:r>
        <w:t>wil</w:t>
      </w:r>
      <w:proofErr w:type="spellEnd"/>
      <w:r>
        <w:t xml:space="preserve"> soviel sagen / </w:t>
      </w:r>
      <w:proofErr w:type="spellStart"/>
      <w:r>
        <w:t>umb</w:t>
      </w:r>
      <w:proofErr w:type="spellEnd"/>
      <w:r>
        <w:t xml:space="preserve"> des willen hab ich euch Juden </w:t>
      </w:r>
      <w:proofErr w:type="spellStart"/>
      <w:r>
        <w:t>erwelet</w:t>
      </w:r>
      <w:proofErr w:type="spellEnd"/>
      <w:r>
        <w:t xml:space="preserve"> zu dienern und mein </w:t>
      </w:r>
      <w:proofErr w:type="spellStart"/>
      <w:r>
        <w:t>Wortt</w:t>
      </w:r>
      <w:proofErr w:type="spellEnd"/>
      <w:r>
        <w:t xml:space="preserve"> gegeben </w:t>
      </w:r>
      <w:proofErr w:type="spellStart"/>
      <w:r>
        <w:t>fur</w:t>
      </w:r>
      <w:proofErr w:type="spellEnd"/>
      <w:r>
        <w:t xml:space="preserve"> allen </w:t>
      </w:r>
      <w:proofErr w:type="spellStart"/>
      <w:r>
        <w:t>voelckern</w:t>
      </w:r>
      <w:proofErr w:type="spellEnd"/>
      <w:r>
        <w:t xml:space="preserve"> unterm </w:t>
      </w:r>
      <w:proofErr w:type="spellStart"/>
      <w:r>
        <w:t>Himel</w:t>
      </w:r>
      <w:proofErr w:type="spellEnd"/>
      <w:r>
        <w:t xml:space="preserve"> / das </w:t>
      </w:r>
      <w:proofErr w:type="spellStart"/>
      <w:r>
        <w:t>jr</w:t>
      </w:r>
      <w:proofErr w:type="spellEnd"/>
      <w:r>
        <w:t xml:space="preserve"> nicht alleine </w:t>
      </w:r>
      <w:proofErr w:type="spellStart"/>
      <w:r>
        <w:t>fur</w:t>
      </w:r>
      <w:proofErr w:type="spellEnd"/>
      <w:r>
        <w:t xml:space="preserve"> </w:t>
      </w:r>
      <w:proofErr w:type="spellStart"/>
      <w:r>
        <w:t>ewre</w:t>
      </w:r>
      <w:proofErr w:type="spellEnd"/>
      <w:r>
        <w:t xml:space="preserve"> </w:t>
      </w:r>
      <w:proofErr w:type="spellStart"/>
      <w:r>
        <w:t>persone</w:t>
      </w:r>
      <w:proofErr w:type="spellEnd"/>
      <w:r>
        <w:t xml:space="preserve"> </w:t>
      </w:r>
      <w:proofErr w:type="spellStart"/>
      <w:r>
        <w:t>lebetet</w:t>
      </w:r>
      <w:proofErr w:type="spellEnd"/>
      <w:r>
        <w:t xml:space="preserve"> nach dem </w:t>
      </w:r>
      <w:proofErr w:type="spellStart"/>
      <w:r>
        <w:t>gesetz</w:t>
      </w:r>
      <w:proofErr w:type="spellEnd"/>
      <w:r>
        <w:t xml:space="preserve"> Mose und </w:t>
      </w:r>
      <w:proofErr w:type="spellStart"/>
      <w:r>
        <w:t>glewbet</w:t>
      </w:r>
      <w:proofErr w:type="spellEnd"/>
      <w:r>
        <w:t xml:space="preserve"> an CHRISTUM nach allen </w:t>
      </w:r>
      <w:proofErr w:type="spellStart"/>
      <w:r>
        <w:t>verheissungen</w:t>
      </w:r>
      <w:proofErr w:type="spellEnd"/>
      <w:r>
        <w:t xml:space="preserve"> Gottes von CHRISTO und durch den </w:t>
      </w:r>
      <w:proofErr w:type="spellStart"/>
      <w:r>
        <w:t>glawben</w:t>
      </w:r>
      <w:proofErr w:type="spellEnd"/>
      <w:r>
        <w:t xml:space="preserve"> an CHRISTUM gerecht </w:t>
      </w:r>
      <w:proofErr w:type="spellStart"/>
      <w:r>
        <w:t>fur</w:t>
      </w:r>
      <w:proofErr w:type="spellEnd"/>
      <w:r>
        <w:t xml:space="preserve"> Gott </w:t>
      </w:r>
      <w:proofErr w:type="spellStart"/>
      <w:r>
        <w:t>wuerdet</w:t>
      </w:r>
      <w:proofErr w:type="spellEnd"/>
      <w:r>
        <w:t xml:space="preserve"> und </w:t>
      </w:r>
      <w:proofErr w:type="spellStart"/>
      <w:r>
        <w:t>ewigeselickeit</w:t>
      </w:r>
      <w:proofErr w:type="spellEnd"/>
      <w:r>
        <w:t xml:space="preserve"> erlanget: Sondern auch das </w:t>
      </w:r>
      <w:proofErr w:type="spellStart"/>
      <w:r>
        <w:t>jr</w:t>
      </w:r>
      <w:proofErr w:type="spellEnd"/>
      <w:r>
        <w:t xml:space="preserve"> alle </w:t>
      </w:r>
      <w:proofErr w:type="spellStart"/>
      <w:r>
        <w:t>voelcker</w:t>
      </w:r>
      <w:proofErr w:type="spellEnd"/>
      <w:r>
        <w:t xml:space="preserve"> </w:t>
      </w:r>
      <w:proofErr w:type="spellStart"/>
      <w:r>
        <w:t>auff</w:t>
      </w:r>
      <w:proofErr w:type="spellEnd"/>
      <w:r>
        <w:t xml:space="preserve"> Erden </w:t>
      </w:r>
      <w:proofErr w:type="spellStart"/>
      <w:r>
        <w:t>leret</w:t>
      </w:r>
      <w:proofErr w:type="spellEnd"/>
      <w:r>
        <w:t xml:space="preserve"> das es aus sein werde mit Mose wenn CHRISTUS erschienen und das CHRISTUS alles was Gott vom Messiah </w:t>
      </w:r>
      <w:proofErr w:type="spellStart"/>
      <w:r>
        <w:t>geweissaget</w:t>
      </w:r>
      <w:proofErr w:type="spellEnd"/>
      <w:r>
        <w:t xml:space="preserve"> ins einer </w:t>
      </w:r>
      <w:proofErr w:type="spellStart"/>
      <w:r>
        <w:t>zukunfft</w:t>
      </w:r>
      <w:proofErr w:type="spellEnd"/>
      <w:r>
        <w:t xml:space="preserve"> </w:t>
      </w:r>
      <w:proofErr w:type="spellStart"/>
      <w:r>
        <w:t>erfuellen</w:t>
      </w:r>
      <w:proofErr w:type="spellEnd"/>
      <w:r>
        <w:t xml:space="preserve"> und predigen werde allen </w:t>
      </w:r>
      <w:proofErr w:type="spellStart"/>
      <w:r>
        <w:t>glewbigen</w:t>
      </w:r>
      <w:proofErr w:type="spellEnd"/>
      <w:r>
        <w:t xml:space="preserve"> zur ewigen </w:t>
      </w:r>
      <w:proofErr w:type="spellStart"/>
      <w:r>
        <w:t>gerechtickeit</w:t>
      </w:r>
      <w:proofErr w:type="spellEnd"/>
      <w:r>
        <w:t xml:space="preserve"> und </w:t>
      </w:r>
      <w:proofErr w:type="spellStart"/>
      <w:r>
        <w:t>selickeit</w:t>
      </w:r>
      <w:proofErr w:type="spellEnd"/>
      <w:r>
        <w:t xml:space="preserve">: und </w:t>
      </w:r>
      <w:proofErr w:type="spellStart"/>
      <w:r>
        <w:t>dis</w:t>
      </w:r>
      <w:proofErr w:type="spellEnd"/>
      <w:r>
        <w:t xml:space="preserve"> </w:t>
      </w:r>
      <w:proofErr w:type="spellStart"/>
      <w:r>
        <w:t>wil</w:t>
      </w:r>
      <w:proofErr w:type="spellEnd"/>
      <w:r>
        <w:t xml:space="preserve"> er sonderlich anzeigen mit </w:t>
      </w:r>
      <w:proofErr w:type="spellStart"/>
      <w:r>
        <w:t>disen</w:t>
      </w:r>
      <w:proofErr w:type="spellEnd"/>
      <w:r>
        <w:t xml:space="preserve"> </w:t>
      </w:r>
      <w:proofErr w:type="spellStart"/>
      <w:r>
        <w:t>wortten</w:t>
      </w:r>
      <w:proofErr w:type="spellEnd"/>
      <w:r>
        <w:t xml:space="preserve">: Israel </w:t>
      </w:r>
      <w:proofErr w:type="spellStart"/>
      <w:r>
        <w:t>vergis</w:t>
      </w:r>
      <w:proofErr w:type="spellEnd"/>
      <w:r>
        <w:t xml:space="preserve"> mein nicht: Summa weil den Juden Gottes </w:t>
      </w:r>
      <w:proofErr w:type="spellStart"/>
      <w:r>
        <w:t>verheissunge</w:t>
      </w:r>
      <w:proofErr w:type="spellEnd"/>
      <w:r>
        <w:t xml:space="preserve"> von CHRISTO </w:t>
      </w:r>
      <w:proofErr w:type="spellStart"/>
      <w:r>
        <w:t>vertrawet</w:t>
      </w:r>
      <w:proofErr w:type="spellEnd"/>
      <w:r>
        <w:t xml:space="preserve"> sind / weil CHRISTUS aus den Juden </w:t>
      </w:r>
      <w:proofErr w:type="spellStart"/>
      <w:r>
        <w:t>herkomen</w:t>
      </w:r>
      <w:proofErr w:type="spellEnd"/>
      <w:r>
        <w:t xml:space="preserve"> und </w:t>
      </w:r>
      <w:proofErr w:type="spellStart"/>
      <w:r>
        <w:t>jnen</w:t>
      </w:r>
      <w:proofErr w:type="spellEnd"/>
      <w:r>
        <w:t xml:space="preserve"> mit ernst predigen auch </w:t>
      </w:r>
      <w:proofErr w:type="spellStart"/>
      <w:r>
        <w:t>bey</w:t>
      </w:r>
      <w:proofErr w:type="spellEnd"/>
      <w:r>
        <w:t xml:space="preserve"> </w:t>
      </w:r>
      <w:proofErr w:type="spellStart"/>
      <w:r>
        <w:t>jnen</w:t>
      </w:r>
      <w:proofErr w:type="spellEnd"/>
      <w:r>
        <w:t xml:space="preserve"> </w:t>
      </w:r>
      <w:proofErr w:type="spellStart"/>
      <w:r>
        <w:t>gecreutziget</w:t>
      </w:r>
      <w:proofErr w:type="spellEnd"/>
      <w:r>
        <w:t xml:space="preserve"> </w:t>
      </w:r>
      <w:proofErr w:type="spellStart"/>
      <w:r>
        <w:t>aufferstehen</w:t>
      </w:r>
      <w:proofErr w:type="spellEnd"/>
      <w:r>
        <w:t xml:space="preserve"> und das Evangelion in aller </w:t>
      </w:r>
      <w:proofErr w:type="spellStart"/>
      <w:r>
        <w:t>welt</w:t>
      </w:r>
      <w:proofErr w:type="spellEnd"/>
      <w:r>
        <w:t xml:space="preserve"> lassen predigen </w:t>
      </w:r>
      <w:proofErr w:type="spellStart"/>
      <w:r>
        <w:t>solt</w:t>
      </w:r>
      <w:proofErr w:type="spellEnd"/>
      <w:r>
        <w:t xml:space="preserve">: </w:t>
      </w:r>
      <w:proofErr w:type="spellStart"/>
      <w:r>
        <w:t>wil</w:t>
      </w:r>
      <w:proofErr w:type="spellEnd"/>
      <w:r>
        <w:t xml:space="preserve"> er haben das sie </w:t>
      </w:r>
      <w:proofErr w:type="spellStart"/>
      <w:r>
        <w:t>Conservatores</w:t>
      </w:r>
      <w:proofErr w:type="spellEnd"/>
      <w:r>
        <w:t xml:space="preserve"> solcher </w:t>
      </w:r>
      <w:proofErr w:type="spellStart"/>
      <w:r>
        <w:t>lere</w:t>
      </w:r>
      <w:proofErr w:type="spellEnd"/>
      <w:r>
        <w:t xml:space="preserve"> seien </w:t>
      </w:r>
      <w:proofErr w:type="spellStart"/>
      <w:r>
        <w:t>jnen</w:t>
      </w:r>
      <w:proofErr w:type="spellEnd"/>
      <w:r>
        <w:t xml:space="preserve"> und allen </w:t>
      </w:r>
      <w:proofErr w:type="spellStart"/>
      <w:r>
        <w:t>menschen</w:t>
      </w:r>
      <w:proofErr w:type="spellEnd"/>
      <w:r>
        <w:t xml:space="preserve"> zur </w:t>
      </w:r>
      <w:proofErr w:type="spellStart"/>
      <w:r>
        <w:t>Gottlichen</w:t>
      </w:r>
      <w:proofErr w:type="spellEnd"/>
      <w:r>
        <w:t xml:space="preserve"> </w:t>
      </w:r>
      <w:proofErr w:type="spellStart"/>
      <w:r>
        <w:t>gerechtickeit</w:t>
      </w:r>
      <w:proofErr w:type="spellEnd"/>
      <w:r>
        <w:t xml:space="preserve"> und ewigen </w:t>
      </w:r>
      <w:proofErr w:type="spellStart"/>
      <w:r>
        <w:t>selickeit</w:t>
      </w:r>
      <w:proofErr w:type="spellEnd"/>
      <w:r>
        <w:t xml:space="preserve">. Gerade wie die Christenheit aus den Heiden Gott schuldig ist nicht alleine </w:t>
      </w:r>
      <w:proofErr w:type="spellStart"/>
      <w:r>
        <w:t>fur</w:t>
      </w:r>
      <w:proofErr w:type="spellEnd"/>
      <w:r>
        <w:t xml:space="preserve"> sich das Evangelion </w:t>
      </w:r>
      <w:proofErr w:type="spellStart"/>
      <w:r>
        <w:t>zuglewben</w:t>
      </w:r>
      <w:proofErr w:type="spellEnd"/>
      <w:r>
        <w:t xml:space="preserve"> und bekennen zur ewigen </w:t>
      </w:r>
      <w:proofErr w:type="spellStart"/>
      <w:r>
        <w:t>gerechtickeit</w:t>
      </w:r>
      <w:proofErr w:type="spellEnd"/>
      <w:r>
        <w:t xml:space="preserve"> und </w:t>
      </w:r>
      <w:proofErr w:type="spellStart"/>
      <w:r>
        <w:t>selickeit</w:t>
      </w:r>
      <w:proofErr w:type="spellEnd"/>
      <w:r>
        <w:t xml:space="preserve"> / sondern auch </w:t>
      </w:r>
      <w:proofErr w:type="spellStart"/>
      <w:r>
        <w:t>Gottlicher</w:t>
      </w:r>
      <w:proofErr w:type="spellEnd"/>
      <w:r>
        <w:t xml:space="preserve"> </w:t>
      </w:r>
      <w:proofErr w:type="spellStart"/>
      <w:r>
        <w:t>verheissungen</w:t>
      </w:r>
      <w:proofErr w:type="spellEnd"/>
      <w:r>
        <w:t xml:space="preserve"> </w:t>
      </w:r>
      <w:proofErr w:type="spellStart"/>
      <w:r>
        <w:t>außlegunge</w:t>
      </w:r>
      <w:proofErr w:type="spellEnd"/>
      <w:r>
        <w:t xml:space="preserve"> den </w:t>
      </w:r>
      <w:proofErr w:type="spellStart"/>
      <w:r>
        <w:t>nachkomen</w:t>
      </w:r>
      <w:proofErr w:type="spellEnd"/>
      <w:r>
        <w:t xml:space="preserve"> zulassen / </w:t>
      </w:r>
      <w:proofErr w:type="spellStart"/>
      <w:r>
        <w:t>auffdas</w:t>
      </w:r>
      <w:proofErr w:type="spellEnd"/>
      <w:r>
        <w:t xml:space="preserve"> sie so </w:t>
      </w:r>
      <w:proofErr w:type="spellStart"/>
      <w:r>
        <w:t>geborn</w:t>
      </w:r>
      <w:proofErr w:type="spellEnd"/>
      <w:r>
        <w:t xml:space="preserve"> werden sollen CHRISTUM </w:t>
      </w:r>
      <w:proofErr w:type="spellStart"/>
      <w:r>
        <w:t>jres</w:t>
      </w:r>
      <w:proofErr w:type="spellEnd"/>
      <w:r>
        <w:t xml:space="preserve"> </w:t>
      </w:r>
      <w:proofErr w:type="spellStart"/>
      <w:r>
        <w:t>hertzen</w:t>
      </w:r>
      <w:proofErr w:type="spellEnd"/>
      <w:r>
        <w:t xml:space="preserve"> </w:t>
      </w:r>
      <w:proofErr w:type="spellStart"/>
      <w:r>
        <w:t>freud</w:t>
      </w:r>
      <w:proofErr w:type="spellEnd"/>
      <w:r>
        <w:t xml:space="preserve"> auch lieben und preisen in </w:t>
      </w:r>
      <w:proofErr w:type="spellStart"/>
      <w:r>
        <w:t>ewickeit</w:t>
      </w:r>
      <w:proofErr w:type="spellEnd"/>
      <w:r>
        <w:t xml:space="preserve">. </w:t>
      </w:r>
    </w:p>
    <w:p w14:paraId="086A1CCC" w14:textId="77777777" w:rsidR="00E34BA6" w:rsidRDefault="00E34BA6" w:rsidP="00E34BA6">
      <w:pPr>
        <w:pStyle w:val="StandardWeb"/>
      </w:pPr>
      <w:r>
        <w:t xml:space="preserve">Was aber die Summa aller Patriarchen Propheten CHRISTI aller Apostel und Prediger bis an </w:t>
      </w:r>
      <w:proofErr w:type="spellStart"/>
      <w:r>
        <w:t>juengstentage</w:t>
      </w:r>
      <w:proofErr w:type="spellEnd"/>
      <w:r>
        <w:t xml:space="preserve"> </w:t>
      </w:r>
      <w:proofErr w:type="spellStart"/>
      <w:r>
        <w:t>seie</w:t>
      </w:r>
      <w:proofErr w:type="spellEnd"/>
      <w:r>
        <w:t xml:space="preserve"> druckt CHRISTUS </w:t>
      </w:r>
      <w:proofErr w:type="spellStart"/>
      <w:r>
        <w:t>selbs</w:t>
      </w:r>
      <w:proofErr w:type="spellEnd"/>
      <w:r>
        <w:t xml:space="preserve"> aus mit </w:t>
      </w:r>
      <w:proofErr w:type="spellStart"/>
      <w:r>
        <w:t>disen</w:t>
      </w:r>
      <w:proofErr w:type="spellEnd"/>
      <w:r>
        <w:t xml:space="preserve"> </w:t>
      </w:r>
      <w:proofErr w:type="spellStart"/>
      <w:r>
        <w:t>wortten</w:t>
      </w:r>
      <w:proofErr w:type="spellEnd"/>
      <w:r>
        <w:t xml:space="preserve">: ICH VERTILGE DEINE MISSETHAT WIE EINE </w:t>
      </w:r>
      <w:proofErr w:type="spellStart"/>
      <w:r>
        <w:t>WOLCKEN</w:t>
      </w:r>
      <w:proofErr w:type="spellEnd"/>
      <w:r>
        <w:t xml:space="preserve"> UND DEINE SUNDE WIE DEN NEBEL: </w:t>
      </w:r>
      <w:proofErr w:type="spellStart"/>
      <w:r>
        <w:t>KERE</w:t>
      </w:r>
      <w:proofErr w:type="spellEnd"/>
      <w:r>
        <w:t xml:space="preserve"> DICH ZU MIR: DENN ICH </w:t>
      </w:r>
      <w:proofErr w:type="spellStart"/>
      <w:r>
        <w:t>ERLOSE</w:t>
      </w:r>
      <w:proofErr w:type="spellEnd"/>
      <w:r>
        <w:t xml:space="preserve"> DICH: </w:t>
      </w:r>
      <w:proofErr w:type="spellStart"/>
      <w:r>
        <w:t>duch</w:t>
      </w:r>
      <w:proofErr w:type="spellEnd"/>
      <w:r>
        <w:t xml:space="preserve"> </w:t>
      </w:r>
      <w:proofErr w:type="spellStart"/>
      <w:r>
        <w:t>missethat</w:t>
      </w:r>
      <w:proofErr w:type="spellEnd"/>
      <w:r>
        <w:t xml:space="preserve"> und </w:t>
      </w:r>
      <w:proofErr w:type="spellStart"/>
      <w:r>
        <w:t>suende</w:t>
      </w:r>
      <w:proofErr w:type="spellEnd"/>
      <w:r>
        <w:t xml:space="preserve"> verstehe die </w:t>
      </w:r>
      <w:proofErr w:type="spellStart"/>
      <w:r>
        <w:t>erbsuend</w:t>
      </w:r>
      <w:proofErr w:type="spellEnd"/>
      <w:r>
        <w:t xml:space="preserve"> aller </w:t>
      </w:r>
      <w:proofErr w:type="spellStart"/>
      <w:r>
        <w:t>menschen</w:t>
      </w:r>
      <w:proofErr w:type="spellEnd"/>
      <w:r>
        <w:t xml:space="preserve"> durchs </w:t>
      </w:r>
      <w:proofErr w:type="spellStart"/>
      <w:r>
        <w:t>gesetz</w:t>
      </w:r>
      <w:proofErr w:type="spellEnd"/>
      <w:r>
        <w:t xml:space="preserve"> offenbaret und noch </w:t>
      </w:r>
      <w:proofErr w:type="spellStart"/>
      <w:r>
        <w:t>tieffer</w:t>
      </w:r>
      <w:proofErr w:type="spellEnd"/>
      <w:r>
        <w:t xml:space="preserve"> verdammet / wie Paulus Ro. 3. zeuget. Dieser (ICH) ist CHRISTUS </w:t>
      </w:r>
      <w:proofErr w:type="spellStart"/>
      <w:r>
        <w:t>auff</w:t>
      </w:r>
      <w:proofErr w:type="spellEnd"/>
      <w:r>
        <w:t xml:space="preserve"> welchen Gott aller </w:t>
      </w:r>
      <w:proofErr w:type="spellStart"/>
      <w:r>
        <w:t>welt</w:t>
      </w:r>
      <w:proofErr w:type="spellEnd"/>
      <w:r>
        <w:t xml:space="preserve"> </w:t>
      </w:r>
      <w:proofErr w:type="spellStart"/>
      <w:r>
        <w:t>suende</w:t>
      </w:r>
      <w:proofErr w:type="spellEnd"/>
      <w:r>
        <w:t xml:space="preserve"> gelegt und der </w:t>
      </w:r>
      <w:proofErr w:type="spellStart"/>
      <w:r>
        <w:t>fur</w:t>
      </w:r>
      <w:proofErr w:type="spellEnd"/>
      <w:r>
        <w:t xml:space="preserve"> alle </w:t>
      </w:r>
      <w:proofErr w:type="spellStart"/>
      <w:r>
        <w:t>welt</w:t>
      </w:r>
      <w:proofErr w:type="spellEnd"/>
      <w:r>
        <w:t xml:space="preserve"> ein </w:t>
      </w:r>
      <w:proofErr w:type="spellStart"/>
      <w:r>
        <w:t>Schuldopffer</w:t>
      </w:r>
      <w:proofErr w:type="spellEnd"/>
      <w:r>
        <w:t xml:space="preserve"> worden ist / als der Teuffer spricht / </w:t>
      </w:r>
      <w:proofErr w:type="spellStart"/>
      <w:r>
        <w:t>Sihe</w:t>
      </w:r>
      <w:proofErr w:type="spellEnd"/>
      <w:r>
        <w:t xml:space="preserve"> </w:t>
      </w:r>
      <w:proofErr w:type="spellStart"/>
      <w:r>
        <w:t>dis</w:t>
      </w:r>
      <w:proofErr w:type="spellEnd"/>
      <w:r>
        <w:t xml:space="preserve"> ist Gottes Lamb das der </w:t>
      </w:r>
      <w:proofErr w:type="spellStart"/>
      <w:r>
        <w:t>welt</w:t>
      </w:r>
      <w:proofErr w:type="spellEnd"/>
      <w:r>
        <w:t xml:space="preserve"> </w:t>
      </w:r>
      <w:proofErr w:type="spellStart"/>
      <w:r>
        <w:t>suend</w:t>
      </w:r>
      <w:proofErr w:type="spellEnd"/>
      <w:r>
        <w:t xml:space="preserve"> </w:t>
      </w:r>
      <w:proofErr w:type="spellStart"/>
      <w:r>
        <w:t>treget</w:t>
      </w:r>
      <w:proofErr w:type="spellEnd"/>
      <w:r>
        <w:t xml:space="preserve">. Die </w:t>
      </w:r>
      <w:proofErr w:type="spellStart"/>
      <w:r>
        <w:t>missethat</w:t>
      </w:r>
      <w:proofErr w:type="spellEnd"/>
      <w:r>
        <w:t xml:space="preserve"> und </w:t>
      </w:r>
      <w:proofErr w:type="spellStart"/>
      <w:r>
        <w:t>suende</w:t>
      </w:r>
      <w:proofErr w:type="spellEnd"/>
      <w:r>
        <w:t xml:space="preserve"> vertilgen / ist die </w:t>
      </w:r>
      <w:proofErr w:type="spellStart"/>
      <w:r>
        <w:t>welt</w:t>
      </w:r>
      <w:proofErr w:type="spellEnd"/>
      <w:r>
        <w:t xml:space="preserve"> mit Gott </w:t>
      </w:r>
      <w:proofErr w:type="spellStart"/>
      <w:r>
        <w:t>versuenen</w:t>
      </w:r>
      <w:proofErr w:type="spellEnd"/>
      <w:r>
        <w:t xml:space="preserve"> den </w:t>
      </w:r>
      <w:proofErr w:type="spellStart"/>
      <w:r>
        <w:t>glewbigen</w:t>
      </w:r>
      <w:proofErr w:type="spellEnd"/>
      <w:r>
        <w:t xml:space="preserve"> alle </w:t>
      </w:r>
      <w:proofErr w:type="spellStart"/>
      <w:r>
        <w:t>suende</w:t>
      </w:r>
      <w:proofErr w:type="spellEnd"/>
      <w:r>
        <w:t xml:space="preserve"> vergeben und das </w:t>
      </w:r>
      <w:proofErr w:type="spellStart"/>
      <w:r>
        <w:t>ewigeleben</w:t>
      </w:r>
      <w:proofErr w:type="spellEnd"/>
      <w:r>
        <w:t xml:space="preserve"> </w:t>
      </w:r>
      <w:proofErr w:type="spellStart"/>
      <w:r>
        <w:t>umbsonst</w:t>
      </w:r>
      <w:proofErr w:type="spellEnd"/>
      <w:r>
        <w:t xml:space="preserve"> geben. Denn gleich wie der wind die </w:t>
      </w:r>
      <w:proofErr w:type="spellStart"/>
      <w:r>
        <w:t>wolcken</w:t>
      </w:r>
      <w:proofErr w:type="spellEnd"/>
      <w:r>
        <w:t xml:space="preserve"> so </w:t>
      </w:r>
      <w:proofErr w:type="spellStart"/>
      <w:r>
        <w:t>zustrewet</w:t>
      </w:r>
      <w:proofErr w:type="spellEnd"/>
      <w:r>
        <w:t xml:space="preserve"> das man keine mehr in der </w:t>
      </w:r>
      <w:proofErr w:type="spellStart"/>
      <w:r>
        <w:t>lufft</w:t>
      </w:r>
      <w:proofErr w:type="spellEnd"/>
      <w:r>
        <w:t xml:space="preserve"> </w:t>
      </w:r>
      <w:proofErr w:type="spellStart"/>
      <w:r>
        <w:t>sihet</w:t>
      </w:r>
      <w:proofErr w:type="spellEnd"/>
      <w:r>
        <w:t xml:space="preserve">: also tilget der </w:t>
      </w:r>
      <w:proofErr w:type="spellStart"/>
      <w:r>
        <w:t>glawb</w:t>
      </w:r>
      <w:proofErr w:type="spellEnd"/>
      <w:r>
        <w:t xml:space="preserve"> an CHRISTUM so gar alle </w:t>
      </w:r>
      <w:proofErr w:type="spellStart"/>
      <w:r>
        <w:t>suende</w:t>
      </w:r>
      <w:proofErr w:type="spellEnd"/>
      <w:r>
        <w:t xml:space="preserve"> das sie </w:t>
      </w:r>
      <w:proofErr w:type="spellStart"/>
      <w:r>
        <w:t>fur</w:t>
      </w:r>
      <w:proofErr w:type="spellEnd"/>
      <w:r>
        <w:t xml:space="preserve"> Gottes </w:t>
      </w:r>
      <w:proofErr w:type="spellStart"/>
      <w:r>
        <w:t>gericht</w:t>
      </w:r>
      <w:proofErr w:type="spellEnd"/>
      <w:r>
        <w:t xml:space="preserve"> verschwinden und keine gesehen wird. Und wie die Sonne mit </w:t>
      </w:r>
      <w:proofErr w:type="spellStart"/>
      <w:r>
        <w:t>jrem</w:t>
      </w:r>
      <w:proofErr w:type="spellEnd"/>
      <w:r>
        <w:t xml:space="preserve"> </w:t>
      </w:r>
      <w:proofErr w:type="spellStart"/>
      <w:r>
        <w:t>glantz</w:t>
      </w:r>
      <w:proofErr w:type="spellEnd"/>
      <w:r>
        <w:t xml:space="preserve"> den </w:t>
      </w:r>
      <w:proofErr w:type="spellStart"/>
      <w:r>
        <w:t>nebel</w:t>
      </w:r>
      <w:proofErr w:type="spellEnd"/>
      <w:r>
        <w:t xml:space="preserve"> so zerteilet und </w:t>
      </w:r>
      <w:proofErr w:type="spellStart"/>
      <w:r>
        <w:t>zunichtmacht</w:t>
      </w:r>
      <w:proofErr w:type="spellEnd"/>
      <w:r>
        <w:t xml:space="preserve"> das man nicht ein </w:t>
      </w:r>
      <w:proofErr w:type="spellStart"/>
      <w:r>
        <w:t>tropfflin</w:t>
      </w:r>
      <w:proofErr w:type="spellEnd"/>
      <w:r>
        <w:t xml:space="preserve"> oder </w:t>
      </w:r>
      <w:proofErr w:type="spellStart"/>
      <w:r>
        <w:t>steublin</w:t>
      </w:r>
      <w:proofErr w:type="spellEnd"/>
      <w:r>
        <w:t xml:space="preserve"> in der </w:t>
      </w:r>
      <w:proofErr w:type="spellStart"/>
      <w:r>
        <w:t>lufft</w:t>
      </w:r>
      <w:proofErr w:type="spellEnd"/>
      <w:r>
        <w:t xml:space="preserve"> </w:t>
      </w:r>
      <w:proofErr w:type="spellStart"/>
      <w:r>
        <w:t>sihet</w:t>
      </w:r>
      <w:proofErr w:type="spellEnd"/>
      <w:r>
        <w:t xml:space="preserve">: also vertilget der Christlich </w:t>
      </w:r>
      <w:proofErr w:type="spellStart"/>
      <w:r>
        <w:t>glawb</w:t>
      </w:r>
      <w:proofErr w:type="spellEnd"/>
      <w:r>
        <w:t xml:space="preserve"> </w:t>
      </w:r>
      <w:proofErr w:type="spellStart"/>
      <w:r>
        <w:t>auff</w:t>
      </w:r>
      <w:proofErr w:type="spellEnd"/>
      <w:r>
        <w:t xml:space="preserve"> </w:t>
      </w:r>
      <w:proofErr w:type="spellStart"/>
      <w:r>
        <w:t>Gottliche</w:t>
      </w:r>
      <w:proofErr w:type="spellEnd"/>
      <w:r>
        <w:t xml:space="preserve"> </w:t>
      </w:r>
      <w:proofErr w:type="spellStart"/>
      <w:r>
        <w:t>verheissunge</w:t>
      </w:r>
      <w:proofErr w:type="spellEnd"/>
      <w:r>
        <w:t xml:space="preserve"> </w:t>
      </w:r>
      <w:proofErr w:type="spellStart"/>
      <w:r>
        <w:t>gegruendet</w:t>
      </w:r>
      <w:proofErr w:type="spellEnd"/>
      <w:r>
        <w:t xml:space="preserve"> so gar alle </w:t>
      </w:r>
      <w:proofErr w:type="spellStart"/>
      <w:r>
        <w:t>suend</w:t>
      </w:r>
      <w:proofErr w:type="spellEnd"/>
      <w:r>
        <w:t xml:space="preserve"> das nicht ein </w:t>
      </w:r>
      <w:proofErr w:type="spellStart"/>
      <w:r>
        <w:t>fuencklin</w:t>
      </w:r>
      <w:proofErr w:type="spellEnd"/>
      <w:r>
        <w:t xml:space="preserve"> </w:t>
      </w:r>
      <w:proofErr w:type="spellStart"/>
      <w:r>
        <w:t>verdamnis</w:t>
      </w:r>
      <w:proofErr w:type="spellEnd"/>
      <w:r>
        <w:t xml:space="preserve"> in den </w:t>
      </w:r>
      <w:proofErr w:type="spellStart"/>
      <w:r>
        <w:t>Christglewbigen</w:t>
      </w:r>
      <w:proofErr w:type="spellEnd"/>
      <w:r>
        <w:t xml:space="preserve"> bleibet: wie Paulus auch spricht / es ist nichts </w:t>
      </w:r>
      <w:proofErr w:type="spellStart"/>
      <w:r>
        <w:t>verdamlichs</w:t>
      </w:r>
      <w:proofErr w:type="spellEnd"/>
      <w:r>
        <w:t xml:space="preserve"> an Christen. </w:t>
      </w:r>
      <w:proofErr w:type="spellStart"/>
      <w:r>
        <w:t>Suende</w:t>
      </w:r>
      <w:proofErr w:type="spellEnd"/>
      <w:r>
        <w:t xml:space="preserve"> vertilgen / </w:t>
      </w:r>
      <w:proofErr w:type="spellStart"/>
      <w:r>
        <w:t>begreifft</w:t>
      </w:r>
      <w:proofErr w:type="spellEnd"/>
      <w:r>
        <w:t xml:space="preserve"> in sich CHRISTI leiden und verdienst </w:t>
      </w:r>
      <w:proofErr w:type="spellStart"/>
      <w:r>
        <w:t>absolution</w:t>
      </w:r>
      <w:proofErr w:type="spellEnd"/>
      <w:r>
        <w:t xml:space="preserve"> von allen </w:t>
      </w:r>
      <w:proofErr w:type="spellStart"/>
      <w:r>
        <w:t>suenden</w:t>
      </w:r>
      <w:proofErr w:type="spellEnd"/>
      <w:r>
        <w:t xml:space="preserve"> alles </w:t>
      </w:r>
      <w:proofErr w:type="spellStart"/>
      <w:r>
        <w:t>verheissen</w:t>
      </w:r>
      <w:proofErr w:type="spellEnd"/>
      <w:r>
        <w:t xml:space="preserve"> </w:t>
      </w:r>
      <w:proofErr w:type="spellStart"/>
      <w:r>
        <w:t>gutt</w:t>
      </w:r>
      <w:proofErr w:type="spellEnd"/>
      <w:r>
        <w:t xml:space="preserve"> in CHRISTO das </w:t>
      </w:r>
      <w:proofErr w:type="spellStart"/>
      <w:r>
        <w:t>ewigeleben</w:t>
      </w:r>
      <w:proofErr w:type="spellEnd"/>
      <w:r>
        <w:t xml:space="preserve"> im </w:t>
      </w:r>
      <w:proofErr w:type="spellStart"/>
      <w:r>
        <w:t>Himelreich</w:t>
      </w:r>
      <w:proofErr w:type="spellEnd"/>
      <w:r>
        <w:t xml:space="preserve">: welches </w:t>
      </w:r>
      <w:proofErr w:type="spellStart"/>
      <w:r>
        <w:t>gutt</w:t>
      </w:r>
      <w:proofErr w:type="spellEnd"/>
      <w:r>
        <w:t xml:space="preserve"> niemand geben kann denn CHRISTUS. Daraus </w:t>
      </w:r>
      <w:proofErr w:type="spellStart"/>
      <w:r>
        <w:t>wolzuverstehen</w:t>
      </w:r>
      <w:proofErr w:type="spellEnd"/>
      <w:r>
        <w:t xml:space="preserve"> / das </w:t>
      </w:r>
      <w:proofErr w:type="spellStart"/>
      <w:r>
        <w:t>erloesen</w:t>
      </w:r>
      <w:proofErr w:type="spellEnd"/>
      <w:r>
        <w:t xml:space="preserve"> </w:t>
      </w:r>
      <w:proofErr w:type="spellStart"/>
      <w:r>
        <w:t>heisse</w:t>
      </w:r>
      <w:proofErr w:type="spellEnd"/>
      <w:r>
        <w:t xml:space="preserve"> / eben den so die Juden aus </w:t>
      </w:r>
      <w:proofErr w:type="spellStart"/>
      <w:r>
        <w:t>Egypten</w:t>
      </w:r>
      <w:proofErr w:type="spellEnd"/>
      <w:r>
        <w:t xml:space="preserve"> </w:t>
      </w:r>
      <w:proofErr w:type="spellStart"/>
      <w:r>
        <w:t>erloest</w:t>
      </w:r>
      <w:proofErr w:type="spellEnd"/>
      <w:r>
        <w:t xml:space="preserve"> durch sein Creutz Juden und Heiden von </w:t>
      </w:r>
      <w:proofErr w:type="spellStart"/>
      <w:r>
        <w:t>suend</w:t>
      </w:r>
      <w:proofErr w:type="spellEnd"/>
      <w:r>
        <w:t xml:space="preserve"> / </w:t>
      </w:r>
      <w:proofErr w:type="spellStart"/>
      <w:r>
        <w:t>tod</w:t>
      </w:r>
      <w:proofErr w:type="spellEnd"/>
      <w:r>
        <w:t xml:space="preserve"> / </w:t>
      </w:r>
      <w:proofErr w:type="spellStart"/>
      <w:r>
        <w:t>Teuffel</w:t>
      </w:r>
      <w:proofErr w:type="spellEnd"/>
      <w:r>
        <w:t xml:space="preserve"> / hell / </w:t>
      </w:r>
      <w:proofErr w:type="spellStart"/>
      <w:r>
        <w:t>erloesen</w:t>
      </w:r>
      <w:proofErr w:type="spellEnd"/>
      <w:r>
        <w:t xml:space="preserve"> und seligmachen: wie Paulus Col. 1. von der </w:t>
      </w:r>
      <w:proofErr w:type="spellStart"/>
      <w:r>
        <w:t>erloesung</w:t>
      </w:r>
      <w:proofErr w:type="spellEnd"/>
      <w:r>
        <w:t xml:space="preserve"> durch CHRISTUM </w:t>
      </w:r>
      <w:proofErr w:type="spellStart"/>
      <w:r>
        <w:t>gescheen</w:t>
      </w:r>
      <w:proofErr w:type="spellEnd"/>
      <w:r>
        <w:t xml:space="preserve"> zeuget. </w:t>
      </w:r>
    </w:p>
    <w:p w14:paraId="69DF7F5F" w14:textId="77777777" w:rsidR="00E34BA6" w:rsidRDefault="00E34BA6" w:rsidP="00E34BA6">
      <w:pPr>
        <w:pStyle w:val="StandardWeb"/>
      </w:pPr>
      <w:r>
        <w:t xml:space="preserve">Sage mir aber wer krieget </w:t>
      </w:r>
      <w:proofErr w:type="spellStart"/>
      <w:r>
        <w:t>vergebung</w:t>
      </w:r>
      <w:proofErr w:type="spellEnd"/>
      <w:r>
        <w:t xml:space="preserve"> der </w:t>
      </w:r>
      <w:proofErr w:type="spellStart"/>
      <w:r>
        <w:t>suend</w:t>
      </w:r>
      <w:proofErr w:type="spellEnd"/>
      <w:r>
        <w:t xml:space="preserve"> und </w:t>
      </w:r>
      <w:proofErr w:type="spellStart"/>
      <w:r>
        <w:t>erloesung</w:t>
      </w:r>
      <w:proofErr w:type="spellEnd"/>
      <w:r>
        <w:t xml:space="preserve"> vom </w:t>
      </w:r>
      <w:proofErr w:type="spellStart"/>
      <w:r>
        <w:t>tod</w:t>
      </w:r>
      <w:proofErr w:type="spellEnd"/>
      <w:r>
        <w:t xml:space="preserve"> durch CHRISTUM: die </w:t>
      </w:r>
      <w:proofErr w:type="spellStart"/>
      <w:r>
        <w:t>buesser</w:t>
      </w:r>
      <w:proofErr w:type="spellEnd"/>
      <w:r>
        <w:t xml:space="preserve"> so </w:t>
      </w:r>
      <w:proofErr w:type="spellStart"/>
      <w:r>
        <w:t>glewben</w:t>
      </w:r>
      <w:proofErr w:type="spellEnd"/>
      <w:r>
        <w:t xml:space="preserve"> an CHRISTUM zu welchen er hie spricht / </w:t>
      </w:r>
      <w:proofErr w:type="spellStart"/>
      <w:r>
        <w:t>kere</w:t>
      </w:r>
      <w:proofErr w:type="spellEnd"/>
      <w:r>
        <w:t xml:space="preserve"> dich zu mir denn ich </w:t>
      </w:r>
      <w:proofErr w:type="spellStart"/>
      <w:r>
        <w:t>erloese</w:t>
      </w:r>
      <w:proofErr w:type="spellEnd"/>
      <w:r>
        <w:t xml:space="preserve"> dich: von welchen auch Gott </w:t>
      </w:r>
      <w:proofErr w:type="spellStart"/>
      <w:r>
        <w:t>Jesa</w:t>
      </w:r>
      <w:proofErr w:type="spellEnd"/>
      <w:r>
        <w:t xml:space="preserve">. 53. spricht / Er mein gerechter </w:t>
      </w:r>
      <w:proofErr w:type="spellStart"/>
      <w:r>
        <w:t>knecht</w:t>
      </w:r>
      <w:proofErr w:type="spellEnd"/>
      <w:r>
        <w:t xml:space="preserve"> (CHRISTUS) macht viel gerecht die </w:t>
      </w:r>
      <w:proofErr w:type="spellStart"/>
      <w:r>
        <w:t>jn</w:t>
      </w:r>
      <w:proofErr w:type="spellEnd"/>
      <w:r>
        <w:t xml:space="preserve"> kennen / denn er </w:t>
      </w:r>
      <w:proofErr w:type="spellStart"/>
      <w:r>
        <w:t>treget</w:t>
      </w:r>
      <w:proofErr w:type="spellEnd"/>
      <w:r>
        <w:t xml:space="preserve"> </w:t>
      </w:r>
      <w:proofErr w:type="spellStart"/>
      <w:r>
        <w:t>jre</w:t>
      </w:r>
      <w:proofErr w:type="spellEnd"/>
      <w:r>
        <w:t xml:space="preserve"> </w:t>
      </w:r>
      <w:proofErr w:type="spellStart"/>
      <w:r>
        <w:t>suende</w:t>
      </w:r>
      <w:proofErr w:type="spellEnd"/>
      <w:r>
        <w:t xml:space="preserve">. </w:t>
      </w:r>
      <w:proofErr w:type="spellStart"/>
      <w:r>
        <w:t>Drumb</w:t>
      </w:r>
      <w:proofErr w:type="spellEnd"/>
      <w:r>
        <w:t xml:space="preserve"> wie er mit </w:t>
      </w:r>
      <w:proofErr w:type="spellStart"/>
      <w:r>
        <w:t>disen</w:t>
      </w:r>
      <w:proofErr w:type="spellEnd"/>
      <w:r>
        <w:t xml:space="preserve"> </w:t>
      </w:r>
      <w:proofErr w:type="spellStart"/>
      <w:r>
        <w:t>wortten</w:t>
      </w:r>
      <w:proofErr w:type="spellEnd"/>
      <w:r>
        <w:t xml:space="preserve"> (daran </w:t>
      </w:r>
      <w:proofErr w:type="spellStart"/>
      <w:r>
        <w:t>gedencke</w:t>
      </w:r>
      <w:proofErr w:type="spellEnd"/>
      <w:r>
        <w:t xml:space="preserve"> Jacob und Israel: denn du bist mein </w:t>
      </w:r>
      <w:proofErr w:type="spellStart"/>
      <w:r>
        <w:t>knecht</w:t>
      </w:r>
      <w:proofErr w:type="spellEnd"/>
      <w:r>
        <w:t xml:space="preserve"> / ich habe dich </w:t>
      </w:r>
      <w:proofErr w:type="spellStart"/>
      <w:r>
        <w:t>zubereittet</w:t>
      </w:r>
      <w:proofErr w:type="spellEnd"/>
      <w:r>
        <w:t xml:space="preserve"> das du mein </w:t>
      </w:r>
      <w:proofErr w:type="spellStart"/>
      <w:r>
        <w:t>knecht</w:t>
      </w:r>
      <w:proofErr w:type="spellEnd"/>
      <w:r>
        <w:t xml:space="preserve"> seiest / Israel </w:t>
      </w:r>
      <w:proofErr w:type="spellStart"/>
      <w:r>
        <w:t>vergis</w:t>
      </w:r>
      <w:proofErr w:type="spellEnd"/>
      <w:r>
        <w:t xml:space="preserve"> mein nicht) der Juden </w:t>
      </w:r>
      <w:proofErr w:type="spellStart"/>
      <w:r>
        <w:t>ia</w:t>
      </w:r>
      <w:proofErr w:type="spellEnd"/>
      <w:r>
        <w:t xml:space="preserve"> </w:t>
      </w:r>
      <w:proofErr w:type="spellStart"/>
      <w:r>
        <w:t>wol</w:t>
      </w:r>
      <w:proofErr w:type="spellEnd"/>
      <w:r>
        <w:t xml:space="preserve"> auch der Christen </w:t>
      </w:r>
      <w:proofErr w:type="spellStart"/>
      <w:r>
        <w:t>ampt</w:t>
      </w:r>
      <w:proofErr w:type="spellEnd"/>
      <w:r>
        <w:t xml:space="preserve"> beschreibet / </w:t>
      </w:r>
      <w:proofErr w:type="spellStart"/>
      <w:r>
        <w:t>nemlich</w:t>
      </w:r>
      <w:proofErr w:type="spellEnd"/>
      <w:r>
        <w:t xml:space="preserve"> </w:t>
      </w:r>
      <w:proofErr w:type="spellStart"/>
      <w:r>
        <w:t>buessen</w:t>
      </w:r>
      <w:proofErr w:type="spellEnd"/>
      <w:r>
        <w:t xml:space="preserve"> </w:t>
      </w:r>
      <w:proofErr w:type="spellStart"/>
      <w:r>
        <w:t>glewben</w:t>
      </w:r>
      <w:proofErr w:type="spellEnd"/>
      <w:r>
        <w:t xml:space="preserve"> bekennen alle </w:t>
      </w:r>
      <w:proofErr w:type="spellStart"/>
      <w:r>
        <w:t>welt</w:t>
      </w:r>
      <w:proofErr w:type="spellEnd"/>
      <w:r>
        <w:t xml:space="preserve"> zum Evangelio bewegen: daher auch Paulus spricht / mit dem munde bekennet man zur </w:t>
      </w:r>
      <w:proofErr w:type="spellStart"/>
      <w:r>
        <w:t>selickeit</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(ICH VERTILGE DEINE MISSETHAT WIE EINE </w:t>
      </w:r>
      <w:proofErr w:type="spellStart"/>
      <w:r>
        <w:t>WOLCKEN</w:t>
      </w:r>
      <w:proofErr w:type="spellEnd"/>
      <w:r>
        <w:t xml:space="preserve"> UND DEINE SUNDE WIE DEN NEBEL: </w:t>
      </w:r>
      <w:proofErr w:type="spellStart"/>
      <w:r>
        <w:t>KERE</w:t>
      </w:r>
      <w:proofErr w:type="spellEnd"/>
      <w:r>
        <w:t xml:space="preserve"> DICH ZU MIR: DENN ICH </w:t>
      </w:r>
      <w:proofErr w:type="spellStart"/>
      <w:r>
        <w:t>ERLOSE</w:t>
      </w:r>
      <w:proofErr w:type="spellEnd"/>
      <w:r>
        <w:t xml:space="preserve"> DICH) das </w:t>
      </w:r>
      <w:proofErr w:type="spellStart"/>
      <w:r>
        <w:t>ampt</w:t>
      </w:r>
      <w:proofErr w:type="spellEnd"/>
      <w:r>
        <w:t xml:space="preserve"> CHRISTI die </w:t>
      </w:r>
      <w:proofErr w:type="spellStart"/>
      <w:r>
        <w:t>welt</w:t>
      </w:r>
      <w:proofErr w:type="spellEnd"/>
      <w:r>
        <w:t xml:space="preserve"> </w:t>
      </w:r>
      <w:proofErr w:type="spellStart"/>
      <w:r>
        <w:t>zuerlosen</w:t>
      </w:r>
      <w:proofErr w:type="spellEnd"/>
      <w:r>
        <w:t xml:space="preserve"> nach allen </w:t>
      </w:r>
      <w:proofErr w:type="spellStart"/>
      <w:r>
        <w:t>verheissungen</w:t>
      </w:r>
      <w:proofErr w:type="spellEnd"/>
      <w:r>
        <w:t xml:space="preserve"> beschreiben / </w:t>
      </w:r>
      <w:proofErr w:type="spellStart"/>
      <w:r>
        <w:t>nemlich</w:t>
      </w:r>
      <w:proofErr w:type="spellEnd"/>
      <w:r>
        <w:t xml:space="preserve"> das sein </w:t>
      </w:r>
      <w:proofErr w:type="spellStart"/>
      <w:r>
        <w:t>gantzes</w:t>
      </w:r>
      <w:proofErr w:type="spellEnd"/>
      <w:r>
        <w:t xml:space="preserve"> Reich nichts anders </w:t>
      </w:r>
      <w:proofErr w:type="spellStart"/>
      <w:r>
        <w:t>seie</w:t>
      </w:r>
      <w:proofErr w:type="spellEnd"/>
      <w:r>
        <w:t xml:space="preserve"> denn </w:t>
      </w:r>
      <w:proofErr w:type="spellStart"/>
      <w:r>
        <w:t>vergebung</w:t>
      </w:r>
      <w:proofErr w:type="spellEnd"/>
      <w:r>
        <w:t xml:space="preserve"> und </w:t>
      </w:r>
      <w:proofErr w:type="spellStart"/>
      <w:r>
        <w:t>erloesung</w:t>
      </w:r>
      <w:proofErr w:type="spellEnd"/>
      <w:r>
        <w:t xml:space="preserve"> / wie Paulus Col. 1. auch zeuget. </w:t>
      </w:r>
      <w:proofErr w:type="spellStart"/>
      <w:r>
        <w:t>Sihe</w:t>
      </w:r>
      <w:proofErr w:type="spellEnd"/>
      <w:r>
        <w:t xml:space="preserve"> </w:t>
      </w:r>
      <w:proofErr w:type="spellStart"/>
      <w:r>
        <w:t>dise</w:t>
      </w:r>
      <w:proofErr w:type="spellEnd"/>
      <w:r>
        <w:t xml:space="preserve"> </w:t>
      </w:r>
      <w:proofErr w:type="spellStart"/>
      <w:r>
        <w:t>wolthat</w:t>
      </w:r>
      <w:proofErr w:type="spellEnd"/>
      <w:r>
        <w:t xml:space="preserve"> Gottes durch CHRISTUM erzeiget macht den Propheten </w:t>
      </w:r>
      <w:proofErr w:type="spellStart"/>
      <w:r>
        <w:t>Jesaiam</w:t>
      </w:r>
      <w:proofErr w:type="spellEnd"/>
      <w:r>
        <w:t xml:space="preserve"> so </w:t>
      </w:r>
      <w:proofErr w:type="spellStart"/>
      <w:r>
        <w:t>froelich</w:t>
      </w:r>
      <w:proofErr w:type="spellEnd"/>
      <w:r>
        <w:t xml:space="preserve"> das er gar zum Evangelischen </w:t>
      </w:r>
      <w:proofErr w:type="spellStart"/>
      <w:r>
        <w:t>prediger</w:t>
      </w:r>
      <w:proofErr w:type="spellEnd"/>
      <w:r>
        <w:t xml:space="preserve"> wird singet und spricht. </w:t>
      </w:r>
    </w:p>
    <w:p w14:paraId="3E26415E" w14:textId="77777777" w:rsidR="00E34BA6" w:rsidRDefault="00E34BA6" w:rsidP="00E34BA6">
      <w:pPr>
        <w:pStyle w:val="StandardWeb"/>
      </w:pPr>
      <w:r>
        <w:rPr>
          <w:rStyle w:val="Fett"/>
          <w:rFonts w:eastAsiaTheme="majorEastAsia"/>
        </w:rPr>
        <w:t xml:space="preserve">Jauchzet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Himel</w:t>
      </w:r>
      <w:proofErr w:type="spellEnd"/>
      <w:r>
        <w:rPr>
          <w:rStyle w:val="Fett"/>
          <w:rFonts w:eastAsiaTheme="majorEastAsia"/>
        </w:rPr>
        <w:t xml:space="preserve">: denn der Herr hat gethan: </w:t>
      </w:r>
      <w:proofErr w:type="spellStart"/>
      <w:r>
        <w:rPr>
          <w:rStyle w:val="Fett"/>
          <w:rFonts w:eastAsiaTheme="majorEastAsia"/>
        </w:rPr>
        <w:t>ruffe</w:t>
      </w:r>
      <w:proofErr w:type="spellEnd"/>
      <w:r>
        <w:rPr>
          <w:rStyle w:val="Fett"/>
          <w:rFonts w:eastAsiaTheme="majorEastAsia"/>
        </w:rPr>
        <w:t xml:space="preserve"> du Erden </w:t>
      </w:r>
      <w:proofErr w:type="spellStart"/>
      <w:r>
        <w:rPr>
          <w:rStyle w:val="Fett"/>
          <w:rFonts w:eastAsiaTheme="majorEastAsia"/>
        </w:rPr>
        <w:t>heruntter</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berge </w:t>
      </w:r>
      <w:proofErr w:type="spellStart"/>
      <w:r>
        <w:rPr>
          <w:rStyle w:val="Fett"/>
          <w:rFonts w:eastAsiaTheme="majorEastAsia"/>
        </w:rPr>
        <w:t>frolocket</w:t>
      </w:r>
      <w:proofErr w:type="spellEnd"/>
      <w:r>
        <w:rPr>
          <w:rStyle w:val="Fett"/>
          <w:rFonts w:eastAsiaTheme="majorEastAsia"/>
        </w:rPr>
        <w:t xml:space="preserve"> mit </w:t>
      </w:r>
      <w:proofErr w:type="spellStart"/>
      <w:r>
        <w:rPr>
          <w:rStyle w:val="Fett"/>
          <w:rFonts w:eastAsiaTheme="majorEastAsia"/>
        </w:rPr>
        <w:t>jauctzen</w:t>
      </w:r>
      <w:proofErr w:type="spellEnd"/>
      <w:r>
        <w:rPr>
          <w:rStyle w:val="Fett"/>
          <w:rFonts w:eastAsiaTheme="majorEastAsia"/>
        </w:rPr>
        <w:t xml:space="preserve"> / der </w:t>
      </w:r>
      <w:proofErr w:type="spellStart"/>
      <w:r>
        <w:rPr>
          <w:rStyle w:val="Fett"/>
          <w:rFonts w:eastAsiaTheme="majorEastAsia"/>
        </w:rPr>
        <w:t>wald</w:t>
      </w:r>
      <w:proofErr w:type="spellEnd"/>
      <w:r>
        <w:rPr>
          <w:rStyle w:val="Fett"/>
          <w:rFonts w:eastAsiaTheme="majorEastAsia"/>
        </w:rPr>
        <w:t xml:space="preserve"> und alle </w:t>
      </w:r>
      <w:proofErr w:type="spellStart"/>
      <w:r>
        <w:rPr>
          <w:rStyle w:val="Fett"/>
          <w:rFonts w:eastAsiaTheme="majorEastAsia"/>
        </w:rPr>
        <w:t>bewme</w:t>
      </w:r>
      <w:proofErr w:type="spellEnd"/>
      <w:r>
        <w:rPr>
          <w:rStyle w:val="Fett"/>
          <w:rFonts w:eastAsiaTheme="majorEastAsia"/>
        </w:rPr>
        <w:t xml:space="preserve"> drinnen: denn der Herr hat Jacob </w:t>
      </w:r>
      <w:proofErr w:type="spellStart"/>
      <w:r>
        <w:rPr>
          <w:rStyle w:val="Fett"/>
          <w:rFonts w:eastAsiaTheme="majorEastAsia"/>
        </w:rPr>
        <w:t>erloeset</w:t>
      </w:r>
      <w:proofErr w:type="spellEnd"/>
      <w:r>
        <w:rPr>
          <w:rStyle w:val="Fett"/>
          <w:rFonts w:eastAsiaTheme="majorEastAsia"/>
        </w:rPr>
        <w:t xml:space="preserve"> / und ist in Israel </w:t>
      </w:r>
      <w:proofErr w:type="spellStart"/>
      <w:r>
        <w:rPr>
          <w:rStyle w:val="Fett"/>
          <w:rFonts w:eastAsiaTheme="majorEastAsia"/>
        </w:rPr>
        <w:t>herlich</w:t>
      </w:r>
      <w:proofErr w:type="spellEnd"/>
      <w:r>
        <w:rPr>
          <w:rStyle w:val="Fett"/>
          <w:rFonts w:eastAsiaTheme="majorEastAsia"/>
        </w:rPr>
        <w:t>.</w:t>
      </w:r>
      <w:r>
        <w:t xml:space="preserve"> </w:t>
      </w:r>
    </w:p>
    <w:p w14:paraId="5CA69587" w14:textId="77777777" w:rsidR="00E34BA6" w:rsidRDefault="00E34BA6" w:rsidP="00E34BA6">
      <w:pPr>
        <w:pStyle w:val="StandardWeb"/>
      </w:pPr>
      <w:r>
        <w:t xml:space="preserve">In </w:t>
      </w:r>
      <w:proofErr w:type="spellStart"/>
      <w:r>
        <w:t>disem</w:t>
      </w:r>
      <w:proofErr w:type="spellEnd"/>
      <w:r>
        <w:t xml:space="preserve"> </w:t>
      </w:r>
      <w:proofErr w:type="spellStart"/>
      <w:r>
        <w:t>fuenfften</w:t>
      </w:r>
      <w:proofErr w:type="spellEnd"/>
      <w:r>
        <w:t xml:space="preserve"> teil last uns </w:t>
      </w:r>
      <w:proofErr w:type="spellStart"/>
      <w:r>
        <w:t>hoeren</w:t>
      </w:r>
      <w:proofErr w:type="spellEnd"/>
      <w:r>
        <w:t xml:space="preserve">. </w:t>
      </w:r>
    </w:p>
    <w:p w14:paraId="7DC348D6" w14:textId="77777777" w:rsidR="00E34BA6" w:rsidRDefault="00E34BA6" w:rsidP="00E34BA6">
      <w:pPr>
        <w:pStyle w:val="berschrift2"/>
      </w:pPr>
      <w:r>
        <w:t xml:space="preserve">Wie Jesaias alle Creaturen </w:t>
      </w:r>
      <w:proofErr w:type="spellStart"/>
      <w:r>
        <w:t>vermanet</w:t>
      </w:r>
      <w:proofErr w:type="spellEnd"/>
      <w:r>
        <w:t xml:space="preserve"> CHRISTUM </w:t>
      </w:r>
      <w:proofErr w:type="spellStart"/>
      <w:r>
        <w:t>zupreisen</w:t>
      </w:r>
      <w:proofErr w:type="spellEnd"/>
      <w:r>
        <w:t>.</w:t>
      </w:r>
    </w:p>
    <w:p w14:paraId="47CE300E" w14:textId="77777777" w:rsidR="00E34BA6" w:rsidRDefault="00E34BA6" w:rsidP="00E34BA6">
      <w:pPr>
        <w:pStyle w:val="StandardWeb"/>
      </w:pPr>
      <w:r>
        <w:t xml:space="preserve">Durch </w:t>
      </w:r>
      <w:proofErr w:type="spellStart"/>
      <w:r>
        <w:t>Himel</w:t>
      </w:r>
      <w:proofErr w:type="spellEnd"/>
      <w:r>
        <w:t xml:space="preserve"> / Erden / Berge / Wald / </w:t>
      </w:r>
      <w:proofErr w:type="spellStart"/>
      <w:r>
        <w:t>Bewme</w:t>
      </w:r>
      <w:proofErr w:type="spellEnd"/>
      <w:r>
        <w:t xml:space="preserve"> / verstehe alles das im </w:t>
      </w:r>
      <w:proofErr w:type="spellStart"/>
      <w:r>
        <w:t>Himel</w:t>
      </w:r>
      <w:proofErr w:type="spellEnd"/>
      <w:r>
        <w:t xml:space="preserve"> </w:t>
      </w:r>
      <w:proofErr w:type="spellStart"/>
      <w:r>
        <w:t>auff</w:t>
      </w:r>
      <w:proofErr w:type="spellEnd"/>
      <w:r>
        <w:t xml:space="preserve"> Erden in </w:t>
      </w:r>
      <w:proofErr w:type="spellStart"/>
      <w:r>
        <w:t>grunden</w:t>
      </w:r>
      <w:proofErr w:type="spellEnd"/>
      <w:r>
        <w:t xml:space="preserve"> </w:t>
      </w:r>
      <w:proofErr w:type="spellStart"/>
      <w:r>
        <w:t>auff</w:t>
      </w:r>
      <w:proofErr w:type="spellEnd"/>
      <w:r>
        <w:t xml:space="preserve"> </w:t>
      </w:r>
      <w:proofErr w:type="spellStart"/>
      <w:r>
        <w:t>gebirgen</w:t>
      </w:r>
      <w:proofErr w:type="spellEnd"/>
      <w:r>
        <w:t xml:space="preserve"> in </w:t>
      </w:r>
      <w:proofErr w:type="spellStart"/>
      <w:r>
        <w:t>welden</w:t>
      </w:r>
      <w:proofErr w:type="spellEnd"/>
      <w:r>
        <w:t xml:space="preserve"> </w:t>
      </w:r>
      <w:proofErr w:type="spellStart"/>
      <w:r>
        <w:t>allethalben</w:t>
      </w:r>
      <w:proofErr w:type="spellEnd"/>
      <w:r>
        <w:t xml:space="preserve"> </w:t>
      </w:r>
      <w:proofErr w:type="spellStart"/>
      <w:r>
        <w:t>wonet</w:t>
      </w:r>
      <w:proofErr w:type="spellEnd"/>
      <w:r>
        <w:t xml:space="preserve">. </w:t>
      </w:r>
      <w:proofErr w:type="spellStart"/>
      <w:r>
        <w:t>Jauchtzen</w:t>
      </w:r>
      <w:proofErr w:type="spellEnd"/>
      <w:r>
        <w:t xml:space="preserve"> </w:t>
      </w:r>
      <w:proofErr w:type="spellStart"/>
      <w:r>
        <w:t>ruffen</w:t>
      </w:r>
      <w:proofErr w:type="spellEnd"/>
      <w:r>
        <w:t xml:space="preserve"> </w:t>
      </w:r>
      <w:proofErr w:type="spellStart"/>
      <w:r>
        <w:t>frolocken</w:t>
      </w:r>
      <w:proofErr w:type="spellEnd"/>
      <w:r>
        <w:t xml:space="preserve"> mit </w:t>
      </w:r>
      <w:proofErr w:type="spellStart"/>
      <w:r>
        <w:t>jauchtzen</w:t>
      </w:r>
      <w:proofErr w:type="spellEnd"/>
      <w:r>
        <w:t xml:space="preserve"> / </w:t>
      </w:r>
      <w:proofErr w:type="spellStart"/>
      <w:r>
        <w:t>heist</w:t>
      </w:r>
      <w:proofErr w:type="spellEnd"/>
      <w:r>
        <w:t xml:space="preserve"> das Evangelion von CHRISTO getrost predigen und bekennen. Was aber und wie man von CHRISTO predigen und </w:t>
      </w:r>
      <w:proofErr w:type="spellStart"/>
      <w:r>
        <w:t>rhuemen</w:t>
      </w:r>
      <w:proofErr w:type="spellEnd"/>
      <w:r>
        <w:t xml:space="preserve"> </w:t>
      </w:r>
      <w:proofErr w:type="spellStart"/>
      <w:r>
        <w:t>sol</w:t>
      </w:r>
      <w:proofErr w:type="spellEnd"/>
      <w:r>
        <w:t xml:space="preserve"> /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der Herr hat gethan / der Herr hat Jacob </w:t>
      </w:r>
      <w:proofErr w:type="spellStart"/>
      <w:r>
        <w:t>erloeset</w:t>
      </w:r>
      <w:proofErr w:type="spellEnd"/>
      <w:r>
        <w:t xml:space="preserve"> / der Herr ist in Israel </w:t>
      </w:r>
      <w:proofErr w:type="spellStart"/>
      <w:r>
        <w:t>herlich</w:t>
      </w:r>
      <w:proofErr w:type="spellEnd"/>
      <w:r>
        <w:t xml:space="preserve">: </w:t>
      </w:r>
      <w:proofErr w:type="spellStart"/>
      <w:r>
        <w:t>wil</w:t>
      </w:r>
      <w:proofErr w:type="spellEnd"/>
      <w:r>
        <w:t xml:space="preserve"> Gott </w:t>
      </w:r>
      <w:proofErr w:type="spellStart"/>
      <w:r>
        <w:t>dafur</w:t>
      </w:r>
      <w:proofErr w:type="spellEnd"/>
      <w:r>
        <w:t xml:space="preserve"> </w:t>
      </w:r>
      <w:proofErr w:type="spellStart"/>
      <w:r>
        <w:t>dancken</w:t>
      </w:r>
      <w:proofErr w:type="spellEnd"/>
      <w:r>
        <w:t xml:space="preserve"> das er alle seine </w:t>
      </w:r>
      <w:proofErr w:type="spellStart"/>
      <w:r>
        <w:t>verheissunge</w:t>
      </w:r>
      <w:proofErr w:type="spellEnd"/>
      <w:r>
        <w:t xml:space="preserve"> durch CHRISTI sterben und </w:t>
      </w:r>
      <w:proofErr w:type="spellStart"/>
      <w:r>
        <w:t>aufferstehen</w:t>
      </w:r>
      <w:proofErr w:type="spellEnd"/>
      <w:r>
        <w:t xml:space="preserve"> </w:t>
      </w:r>
      <w:proofErr w:type="spellStart"/>
      <w:r>
        <w:t>erfuellet</w:t>
      </w:r>
      <w:proofErr w:type="spellEnd"/>
      <w:r>
        <w:t xml:space="preserve"> hat und alle </w:t>
      </w:r>
      <w:proofErr w:type="spellStart"/>
      <w:r>
        <w:t>Creature</w:t>
      </w:r>
      <w:proofErr w:type="spellEnd"/>
      <w:r>
        <w:t xml:space="preserve"> </w:t>
      </w:r>
      <w:proofErr w:type="spellStart"/>
      <w:r>
        <w:t>vermanen</w:t>
      </w:r>
      <w:proofErr w:type="spellEnd"/>
      <w:r>
        <w:t xml:space="preserve"> Gott </w:t>
      </w:r>
      <w:proofErr w:type="spellStart"/>
      <w:r>
        <w:t>fur</w:t>
      </w:r>
      <w:proofErr w:type="spellEnd"/>
      <w:r>
        <w:t xml:space="preserve"> solche </w:t>
      </w:r>
      <w:proofErr w:type="spellStart"/>
      <w:r>
        <w:t>wolthat</w:t>
      </w:r>
      <w:proofErr w:type="spellEnd"/>
      <w:r>
        <w:t xml:space="preserve"> </w:t>
      </w:r>
      <w:proofErr w:type="spellStart"/>
      <w:r>
        <w:t>zudancken</w:t>
      </w:r>
      <w:proofErr w:type="spellEnd"/>
      <w:r>
        <w:t xml:space="preserve"> bis an </w:t>
      </w:r>
      <w:proofErr w:type="spellStart"/>
      <w:r>
        <w:t>juengstentag</w:t>
      </w:r>
      <w:proofErr w:type="spellEnd"/>
      <w:r>
        <w:t xml:space="preserve">: gerade wie </w:t>
      </w:r>
      <w:proofErr w:type="spellStart"/>
      <w:r>
        <w:t>Psal</w:t>
      </w:r>
      <w:proofErr w:type="spellEnd"/>
      <w:r>
        <w:t xml:space="preserve">. 118. auch </w:t>
      </w:r>
      <w:proofErr w:type="spellStart"/>
      <w:r>
        <w:t>dis</w:t>
      </w:r>
      <w:proofErr w:type="spellEnd"/>
      <w:r>
        <w:t xml:space="preserve"> </w:t>
      </w:r>
      <w:proofErr w:type="spellStart"/>
      <w:r>
        <w:t>jauchtzen</w:t>
      </w:r>
      <w:proofErr w:type="spellEnd"/>
      <w:r>
        <w:t xml:space="preserve"> </w:t>
      </w:r>
      <w:proofErr w:type="spellStart"/>
      <w:r>
        <w:t>ruffen</w:t>
      </w:r>
      <w:proofErr w:type="spellEnd"/>
      <w:r>
        <w:t xml:space="preserve"> </w:t>
      </w:r>
      <w:proofErr w:type="spellStart"/>
      <w:r>
        <w:t>frolocken</w:t>
      </w:r>
      <w:proofErr w:type="spellEnd"/>
      <w:r>
        <w:t xml:space="preserve"> mit </w:t>
      </w:r>
      <w:proofErr w:type="spellStart"/>
      <w:r>
        <w:t>jauchtzen</w:t>
      </w:r>
      <w:proofErr w:type="spellEnd"/>
      <w:r>
        <w:t xml:space="preserve"> ward recht </w:t>
      </w:r>
      <w:proofErr w:type="spellStart"/>
      <w:r>
        <w:t>erfuellet</w:t>
      </w:r>
      <w:proofErr w:type="spellEnd"/>
      <w:r>
        <w:t xml:space="preserve"> / da CHRISTUS sprach </w:t>
      </w:r>
      <w:proofErr w:type="spellStart"/>
      <w:r>
        <w:t>Marci</w:t>
      </w:r>
      <w:proofErr w:type="spellEnd"/>
      <w:r>
        <w:t xml:space="preserve"> ultimo / Gehet in alle </w:t>
      </w:r>
      <w:proofErr w:type="spellStart"/>
      <w:r>
        <w:t>welt</w:t>
      </w:r>
      <w:proofErr w:type="spellEnd"/>
      <w:r>
        <w:t xml:space="preserve"> und prediget das Evangelion aller </w:t>
      </w:r>
      <w:proofErr w:type="spellStart"/>
      <w:r>
        <w:t>Creature</w:t>
      </w:r>
      <w:proofErr w:type="spellEnd"/>
      <w:r>
        <w:t xml:space="preserve">. </w:t>
      </w:r>
    </w:p>
    <w:p w14:paraId="4C165BBB" w14:textId="77777777" w:rsidR="00E34BA6" w:rsidRDefault="00E34BA6" w:rsidP="00E34BA6">
      <w:pPr>
        <w:pStyle w:val="StandardWeb"/>
      </w:pPr>
      <w:r>
        <w:rPr>
          <w:rStyle w:val="Fett"/>
          <w:rFonts w:eastAsiaTheme="majorEastAsia"/>
        </w:rPr>
        <w:t xml:space="preserve">So spricht der Herr dein </w:t>
      </w:r>
      <w:proofErr w:type="spellStart"/>
      <w:r>
        <w:rPr>
          <w:rStyle w:val="Fett"/>
          <w:rFonts w:eastAsiaTheme="majorEastAsia"/>
        </w:rPr>
        <w:t>erloeser</w:t>
      </w:r>
      <w:proofErr w:type="spellEnd"/>
      <w:r>
        <w:rPr>
          <w:rStyle w:val="Fett"/>
          <w:rFonts w:eastAsiaTheme="majorEastAsia"/>
        </w:rPr>
        <w:t xml:space="preserve"> der dich von </w:t>
      </w:r>
      <w:proofErr w:type="spellStart"/>
      <w:r>
        <w:rPr>
          <w:rStyle w:val="Fett"/>
          <w:rFonts w:eastAsiaTheme="majorEastAsia"/>
        </w:rPr>
        <w:t>mutterleib</w:t>
      </w:r>
      <w:proofErr w:type="spellEnd"/>
      <w:r>
        <w:rPr>
          <w:rStyle w:val="Fett"/>
          <w:rFonts w:eastAsiaTheme="majorEastAsia"/>
        </w:rPr>
        <w:t xml:space="preserve"> an </w:t>
      </w:r>
      <w:proofErr w:type="spellStart"/>
      <w:r>
        <w:rPr>
          <w:rStyle w:val="Fett"/>
          <w:rFonts w:eastAsiaTheme="majorEastAsia"/>
        </w:rPr>
        <w:t>bereittet</w:t>
      </w:r>
      <w:proofErr w:type="spellEnd"/>
      <w:r>
        <w:rPr>
          <w:rStyle w:val="Fett"/>
          <w:rFonts w:eastAsiaTheme="majorEastAsia"/>
        </w:rPr>
        <w:t xml:space="preserve"> hat: ich bin der Herr der alles thut: der den </w:t>
      </w:r>
      <w:proofErr w:type="spellStart"/>
      <w:r>
        <w:rPr>
          <w:rStyle w:val="Fett"/>
          <w:rFonts w:eastAsiaTheme="majorEastAsia"/>
        </w:rPr>
        <w:t>Himel</w:t>
      </w:r>
      <w:proofErr w:type="spellEnd"/>
      <w:r>
        <w:rPr>
          <w:rStyle w:val="Fett"/>
          <w:rFonts w:eastAsiaTheme="majorEastAsia"/>
        </w:rPr>
        <w:t xml:space="preserve"> </w:t>
      </w:r>
      <w:proofErr w:type="spellStart"/>
      <w:r>
        <w:rPr>
          <w:rStyle w:val="Fett"/>
          <w:rFonts w:eastAsiaTheme="majorEastAsia"/>
        </w:rPr>
        <w:t>außbreittet</w:t>
      </w:r>
      <w:proofErr w:type="spellEnd"/>
      <w:r>
        <w:rPr>
          <w:rStyle w:val="Fett"/>
          <w:rFonts w:eastAsiaTheme="majorEastAsia"/>
        </w:rPr>
        <w:t xml:space="preserve"> alleine: und die Erden weitmachet on </w:t>
      </w:r>
      <w:proofErr w:type="spellStart"/>
      <w:r>
        <w:rPr>
          <w:rStyle w:val="Fett"/>
          <w:rFonts w:eastAsiaTheme="majorEastAsia"/>
        </w:rPr>
        <w:t>gehulffen</w:t>
      </w:r>
      <w:proofErr w:type="spellEnd"/>
      <w:r>
        <w:rPr>
          <w:rStyle w:val="Fett"/>
          <w:rFonts w:eastAsiaTheme="majorEastAsia"/>
        </w:rPr>
        <w:t xml:space="preserve">: der die </w:t>
      </w:r>
      <w:proofErr w:type="spellStart"/>
      <w:r>
        <w:rPr>
          <w:rStyle w:val="Fett"/>
          <w:rFonts w:eastAsiaTheme="majorEastAsia"/>
        </w:rPr>
        <w:t>zeichen</w:t>
      </w:r>
      <w:proofErr w:type="spellEnd"/>
      <w:r>
        <w:rPr>
          <w:rStyle w:val="Fett"/>
          <w:rFonts w:eastAsiaTheme="majorEastAsia"/>
        </w:rPr>
        <w:t xml:space="preserve"> der </w:t>
      </w:r>
      <w:proofErr w:type="spellStart"/>
      <w:r>
        <w:rPr>
          <w:rStyle w:val="Fett"/>
          <w:rFonts w:eastAsiaTheme="majorEastAsia"/>
        </w:rPr>
        <w:t>warsager</w:t>
      </w:r>
      <w:proofErr w:type="spellEnd"/>
      <w:r>
        <w:rPr>
          <w:rStyle w:val="Fett"/>
          <w:rFonts w:eastAsiaTheme="majorEastAsia"/>
        </w:rPr>
        <w:t xml:space="preserve"> zu nicht und die </w:t>
      </w:r>
      <w:proofErr w:type="spellStart"/>
      <w:r>
        <w:rPr>
          <w:rStyle w:val="Fett"/>
          <w:rFonts w:eastAsiaTheme="majorEastAsia"/>
        </w:rPr>
        <w:t>warsager</w:t>
      </w:r>
      <w:proofErr w:type="spellEnd"/>
      <w:r>
        <w:rPr>
          <w:rStyle w:val="Fett"/>
          <w:rFonts w:eastAsiaTheme="majorEastAsia"/>
        </w:rPr>
        <w:t xml:space="preserve"> toll macht: der die weisen zu </w:t>
      </w:r>
      <w:proofErr w:type="spellStart"/>
      <w:r>
        <w:rPr>
          <w:rStyle w:val="Fett"/>
          <w:rFonts w:eastAsiaTheme="majorEastAsia"/>
        </w:rPr>
        <w:t>rueck</w:t>
      </w:r>
      <w:proofErr w:type="spellEnd"/>
      <w:r>
        <w:rPr>
          <w:rStyle w:val="Fett"/>
          <w:rFonts w:eastAsiaTheme="majorEastAsia"/>
        </w:rPr>
        <w:t xml:space="preserve"> </w:t>
      </w:r>
      <w:proofErr w:type="spellStart"/>
      <w:r>
        <w:rPr>
          <w:rStyle w:val="Fett"/>
          <w:rFonts w:eastAsiaTheme="majorEastAsia"/>
        </w:rPr>
        <w:t>keret</w:t>
      </w:r>
      <w:proofErr w:type="spellEnd"/>
      <w:r>
        <w:rPr>
          <w:rStyle w:val="Fett"/>
          <w:rFonts w:eastAsiaTheme="majorEastAsia"/>
        </w:rPr>
        <w:t xml:space="preserve"> und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kunst</w:t>
      </w:r>
      <w:proofErr w:type="spellEnd"/>
      <w:r>
        <w:rPr>
          <w:rStyle w:val="Fett"/>
          <w:rFonts w:eastAsiaTheme="majorEastAsia"/>
        </w:rPr>
        <w:t xml:space="preserve"> zur </w:t>
      </w:r>
      <w:proofErr w:type="spellStart"/>
      <w:r>
        <w:rPr>
          <w:rStyle w:val="Fett"/>
          <w:rFonts w:eastAsiaTheme="majorEastAsia"/>
        </w:rPr>
        <w:t>torheit</w:t>
      </w:r>
      <w:proofErr w:type="spellEnd"/>
      <w:r>
        <w:rPr>
          <w:rStyle w:val="Fett"/>
          <w:rFonts w:eastAsiaTheme="majorEastAsia"/>
        </w:rPr>
        <w:t xml:space="preserve"> machet: </w:t>
      </w:r>
      <w:proofErr w:type="spellStart"/>
      <w:r>
        <w:rPr>
          <w:rStyle w:val="Fett"/>
          <w:rFonts w:eastAsiaTheme="majorEastAsia"/>
        </w:rPr>
        <w:t>bestettiget</w:t>
      </w:r>
      <w:proofErr w:type="spellEnd"/>
      <w:r>
        <w:rPr>
          <w:rStyle w:val="Fett"/>
          <w:rFonts w:eastAsiaTheme="majorEastAsia"/>
        </w:rPr>
        <w:t xml:space="preserve"> aber das </w:t>
      </w:r>
      <w:proofErr w:type="spellStart"/>
      <w:r>
        <w:rPr>
          <w:rStyle w:val="Fett"/>
          <w:rFonts w:eastAsiaTheme="majorEastAsia"/>
        </w:rPr>
        <w:t>wortt</w:t>
      </w:r>
      <w:proofErr w:type="spellEnd"/>
      <w:r>
        <w:rPr>
          <w:rStyle w:val="Fett"/>
          <w:rFonts w:eastAsiaTheme="majorEastAsia"/>
        </w:rPr>
        <w:t xml:space="preserve"> seines </w:t>
      </w:r>
      <w:proofErr w:type="spellStart"/>
      <w:r>
        <w:rPr>
          <w:rStyle w:val="Fett"/>
          <w:rFonts w:eastAsiaTheme="majorEastAsia"/>
        </w:rPr>
        <w:t>knechtes</w:t>
      </w:r>
      <w:proofErr w:type="spellEnd"/>
      <w:r>
        <w:rPr>
          <w:rStyle w:val="Fett"/>
          <w:rFonts w:eastAsiaTheme="majorEastAsia"/>
        </w:rPr>
        <w:t xml:space="preserve"> und den rat seiner </w:t>
      </w:r>
      <w:proofErr w:type="spellStart"/>
      <w:r>
        <w:rPr>
          <w:rStyle w:val="Fett"/>
          <w:rFonts w:eastAsiaTheme="majorEastAsia"/>
        </w:rPr>
        <w:t>botten</w:t>
      </w:r>
      <w:proofErr w:type="spellEnd"/>
      <w:r>
        <w:rPr>
          <w:rStyle w:val="Fett"/>
          <w:rFonts w:eastAsiaTheme="majorEastAsia"/>
        </w:rPr>
        <w:t xml:space="preserve"> </w:t>
      </w:r>
      <w:proofErr w:type="spellStart"/>
      <w:r>
        <w:rPr>
          <w:rStyle w:val="Fett"/>
          <w:rFonts w:eastAsiaTheme="majorEastAsia"/>
        </w:rPr>
        <w:t>volfueren</w:t>
      </w:r>
      <w:proofErr w:type="spellEnd"/>
      <w:r>
        <w:rPr>
          <w:rStyle w:val="Fett"/>
          <w:rFonts w:eastAsiaTheme="majorEastAsia"/>
        </w:rPr>
        <w:t xml:space="preserve">: der zu Jerusalem spricht </w:t>
      </w:r>
      <w:proofErr w:type="spellStart"/>
      <w:r>
        <w:rPr>
          <w:rStyle w:val="Fett"/>
          <w:rFonts w:eastAsiaTheme="majorEastAsia"/>
        </w:rPr>
        <w:t>seie</w:t>
      </w:r>
      <w:proofErr w:type="spellEnd"/>
      <w:r>
        <w:rPr>
          <w:rStyle w:val="Fett"/>
          <w:rFonts w:eastAsiaTheme="majorEastAsia"/>
        </w:rPr>
        <w:t xml:space="preserve"> </w:t>
      </w:r>
      <w:proofErr w:type="spellStart"/>
      <w:r>
        <w:rPr>
          <w:rStyle w:val="Fett"/>
          <w:rFonts w:eastAsiaTheme="majorEastAsia"/>
        </w:rPr>
        <w:t>bewonet</w:t>
      </w:r>
      <w:proofErr w:type="spellEnd"/>
      <w:r>
        <w:rPr>
          <w:rStyle w:val="Fett"/>
          <w:rFonts w:eastAsiaTheme="majorEastAsia"/>
        </w:rPr>
        <w:t xml:space="preserve"> und zu den Stetten Juda seit </w:t>
      </w:r>
      <w:proofErr w:type="spellStart"/>
      <w:r>
        <w:rPr>
          <w:rStyle w:val="Fett"/>
          <w:rFonts w:eastAsiaTheme="majorEastAsia"/>
        </w:rPr>
        <w:t>gebawet</w:t>
      </w:r>
      <w:proofErr w:type="spellEnd"/>
      <w:r>
        <w:rPr>
          <w:rStyle w:val="Fett"/>
          <w:rFonts w:eastAsiaTheme="majorEastAsia"/>
        </w:rPr>
        <w:t xml:space="preserve"> und ich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verwuestung</w:t>
      </w:r>
      <w:proofErr w:type="spellEnd"/>
      <w:r>
        <w:rPr>
          <w:rStyle w:val="Fett"/>
          <w:rFonts w:eastAsiaTheme="majorEastAsia"/>
        </w:rPr>
        <w:t xml:space="preserve"> </w:t>
      </w:r>
      <w:proofErr w:type="spellStart"/>
      <w:r>
        <w:rPr>
          <w:rStyle w:val="Fett"/>
          <w:rFonts w:eastAsiaTheme="majorEastAsia"/>
        </w:rPr>
        <w:t>auffrichte</w:t>
      </w:r>
      <w:proofErr w:type="spellEnd"/>
      <w:r>
        <w:rPr>
          <w:rStyle w:val="Fett"/>
          <w:rFonts w:eastAsiaTheme="majorEastAsia"/>
        </w:rPr>
        <w:t xml:space="preserve">. der ich spreche zu der </w:t>
      </w:r>
      <w:proofErr w:type="spellStart"/>
      <w:r>
        <w:rPr>
          <w:rStyle w:val="Fett"/>
          <w:rFonts w:eastAsiaTheme="majorEastAsia"/>
        </w:rPr>
        <w:t>tieffe</w:t>
      </w:r>
      <w:proofErr w:type="spellEnd"/>
      <w:r>
        <w:rPr>
          <w:rStyle w:val="Fett"/>
          <w:rFonts w:eastAsiaTheme="majorEastAsia"/>
        </w:rPr>
        <w:t xml:space="preserve"> </w:t>
      </w:r>
      <w:proofErr w:type="spellStart"/>
      <w:r>
        <w:rPr>
          <w:rStyle w:val="Fett"/>
          <w:rFonts w:eastAsiaTheme="majorEastAsia"/>
        </w:rPr>
        <w:t>verseige</w:t>
      </w:r>
      <w:proofErr w:type="spellEnd"/>
      <w:r>
        <w:rPr>
          <w:rStyle w:val="Fett"/>
          <w:rFonts w:eastAsiaTheme="majorEastAsia"/>
        </w:rPr>
        <w:t xml:space="preserve"> und zu den </w:t>
      </w:r>
      <w:proofErr w:type="spellStart"/>
      <w:r>
        <w:rPr>
          <w:rStyle w:val="Fett"/>
          <w:rFonts w:eastAsiaTheme="majorEastAsia"/>
        </w:rPr>
        <w:t>stroemen</w:t>
      </w:r>
      <w:proofErr w:type="spellEnd"/>
      <w:r>
        <w:rPr>
          <w:rStyle w:val="Fett"/>
          <w:rFonts w:eastAsiaTheme="majorEastAsia"/>
        </w:rPr>
        <w:t xml:space="preserve"> </w:t>
      </w:r>
      <w:proofErr w:type="spellStart"/>
      <w:r>
        <w:rPr>
          <w:rStyle w:val="Fett"/>
          <w:rFonts w:eastAsiaTheme="majorEastAsia"/>
        </w:rPr>
        <w:t>vertrockent</w:t>
      </w:r>
      <w:proofErr w:type="spellEnd"/>
      <w:r>
        <w:rPr>
          <w:rStyle w:val="Fett"/>
          <w:rFonts w:eastAsiaTheme="majorEastAsia"/>
        </w:rPr>
        <w:t xml:space="preserve">: der ich spreche zu Cores der ist mein hirte und </w:t>
      </w:r>
      <w:proofErr w:type="spellStart"/>
      <w:r>
        <w:rPr>
          <w:rStyle w:val="Fett"/>
          <w:rFonts w:eastAsiaTheme="majorEastAsia"/>
        </w:rPr>
        <w:t>sol</w:t>
      </w:r>
      <w:proofErr w:type="spellEnd"/>
      <w:r>
        <w:rPr>
          <w:rStyle w:val="Fett"/>
          <w:rFonts w:eastAsiaTheme="majorEastAsia"/>
        </w:rPr>
        <w:t xml:space="preserve"> allen meinen willen vollenden / das man sage zu Jerusalem </w:t>
      </w:r>
      <w:proofErr w:type="spellStart"/>
      <w:r>
        <w:rPr>
          <w:rStyle w:val="Fett"/>
          <w:rFonts w:eastAsiaTheme="majorEastAsia"/>
        </w:rPr>
        <w:t>Seie</w:t>
      </w:r>
      <w:proofErr w:type="spellEnd"/>
      <w:r>
        <w:rPr>
          <w:rStyle w:val="Fett"/>
          <w:rFonts w:eastAsiaTheme="majorEastAsia"/>
        </w:rPr>
        <w:t xml:space="preserve"> </w:t>
      </w:r>
      <w:proofErr w:type="spellStart"/>
      <w:r>
        <w:rPr>
          <w:rStyle w:val="Fett"/>
          <w:rFonts w:eastAsiaTheme="majorEastAsia"/>
        </w:rPr>
        <w:t>gebawet</w:t>
      </w:r>
      <w:proofErr w:type="spellEnd"/>
      <w:r>
        <w:rPr>
          <w:rStyle w:val="Fett"/>
          <w:rFonts w:eastAsiaTheme="majorEastAsia"/>
        </w:rPr>
        <w:t xml:space="preserve"> / und zum Tempel </w:t>
      </w:r>
      <w:proofErr w:type="spellStart"/>
      <w:r>
        <w:rPr>
          <w:rStyle w:val="Fett"/>
          <w:rFonts w:eastAsiaTheme="majorEastAsia"/>
        </w:rPr>
        <w:t>seie</w:t>
      </w:r>
      <w:proofErr w:type="spellEnd"/>
      <w:r>
        <w:rPr>
          <w:rStyle w:val="Fett"/>
          <w:rFonts w:eastAsiaTheme="majorEastAsia"/>
        </w:rPr>
        <w:t xml:space="preserve"> </w:t>
      </w:r>
      <w:proofErr w:type="spellStart"/>
      <w:r>
        <w:rPr>
          <w:rStyle w:val="Fett"/>
          <w:rFonts w:eastAsiaTheme="majorEastAsia"/>
        </w:rPr>
        <w:t>gegruendet</w:t>
      </w:r>
      <w:proofErr w:type="spellEnd"/>
      <w:r>
        <w:rPr>
          <w:rStyle w:val="Fett"/>
          <w:rFonts w:eastAsiaTheme="majorEastAsia"/>
        </w:rPr>
        <w:t>.</w:t>
      </w:r>
      <w:r>
        <w:t xml:space="preserve"> </w:t>
      </w:r>
    </w:p>
    <w:p w14:paraId="10C9FC30" w14:textId="77777777" w:rsidR="00E34BA6" w:rsidRDefault="00E34BA6" w:rsidP="00E34BA6">
      <w:pPr>
        <w:pStyle w:val="StandardWeb"/>
      </w:pPr>
      <w:r>
        <w:t xml:space="preserve">In </w:t>
      </w:r>
      <w:proofErr w:type="spellStart"/>
      <w:r>
        <w:t>disem</w:t>
      </w:r>
      <w:proofErr w:type="spellEnd"/>
      <w:r>
        <w:t xml:space="preserve"> letzten teil last uns </w:t>
      </w:r>
      <w:proofErr w:type="spellStart"/>
      <w:r>
        <w:t>hoeren</w:t>
      </w:r>
      <w:proofErr w:type="spellEnd"/>
      <w:r>
        <w:t xml:space="preserve">. </w:t>
      </w:r>
    </w:p>
    <w:p w14:paraId="2FDC7C74" w14:textId="77777777" w:rsidR="00E34BA6" w:rsidRDefault="00E34BA6" w:rsidP="00E34BA6">
      <w:pPr>
        <w:pStyle w:val="berschrift2"/>
      </w:pPr>
      <w:r>
        <w:t xml:space="preserve">Wie man CHRISTI Gottheit und </w:t>
      </w:r>
      <w:proofErr w:type="spellStart"/>
      <w:r>
        <w:t>Maiestet</w:t>
      </w:r>
      <w:proofErr w:type="spellEnd"/>
      <w:r>
        <w:t xml:space="preserve"> </w:t>
      </w:r>
      <w:proofErr w:type="spellStart"/>
      <w:r>
        <w:t>bey</w:t>
      </w:r>
      <w:proofErr w:type="spellEnd"/>
      <w:r>
        <w:t xml:space="preserve"> neun </w:t>
      </w:r>
      <w:proofErr w:type="spellStart"/>
      <w:r>
        <w:t>wolundwunderthatten</w:t>
      </w:r>
      <w:proofErr w:type="spellEnd"/>
      <w:r>
        <w:t xml:space="preserve"> erkennen sol.</w:t>
      </w:r>
    </w:p>
    <w:p w14:paraId="389F3EC4" w14:textId="77777777" w:rsidR="00E34BA6" w:rsidRDefault="00E34BA6" w:rsidP="00E34BA6">
      <w:pPr>
        <w:pStyle w:val="StandardWeb"/>
      </w:pPr>
      <w:r>
        <w:t xml:space="preserve">Mit </w:t>
      </w:r>
      <w:proofErr w:type="spellStart"/>
      <w:r>
        <w:t>disen</w:t>
      </w:r>
      <w:proofErr w:type="spellEnd"/>
      <w:r>
        <w:t xml:space="preserve"> </w:t>
      </w:r>
      <w:proofErr w:type="spellStart"/>
      <w:r>
        <w:t>wortten</w:t>
      </w:r>
      <w:proofErr w:type="spellEnd"/>
      <w:r>
        <w:t xml:space="preserve"> (so spricht der Herr dein </w:t>
      </w:r>
      <w:proofErr w:type="spellStart"/>
      <w:r>
        <w:t>Erloeser</w:t>
      </w:r>
      <w:proofErr w:type="spellEnd"/>
      <w:r>
        <w:t xml:space="preserve"> der dich von </w:t>
      </w:r>
      <w:proofErr w:type="spellStart"/>
      <w:r>
        <w:t>mutterleib</w:t>
      </w:r>
      <w:proofErr w:type="spellEnd"/>
      <w:r>
        <w:t xml:space="preserve"> an </w:t>
      </w:r>
      <w:proofErr w:type="spellStart"/>
      <w:r>
        <w:t>bereittet</w:t>
      </w:r>
      <w:proofErr w:type="spellEnd"/>
      <w:r>
        <w:t xml:space="preserve"> hat) zeiget er an das CHRISTUS so </w:t>
      </w:r>
      <w:proofErr w:type="spellStart"/>
      <w:r>
        <w:t>dis</w:t>
      </w:r>
      <w:proofErr w:type="spellEnd"/>
      <w:r>
        <w:t xml:space="preserve"> Capitel </w:t>
      </w:r>
      <w:proofErr w:type="spellStart"/>
      <w:r>
        <w:t>gered</w:t>
      </w:r>
      <w:proofErr w:type="spellEnd"/>
      <w:r>
        <w:t xml:space="preserve"> aller </w:t>
      </w:r>
      <w:proofErr w:type="spellStart"/>
      <w:r>
        <w:t>welt</w:t>
      </w:r>
      <w:proofErr w:type="spellEnd"/>
      <w:r>
        <w:t xml:space="preserve"> Heiland und seiner gemeine </w:t>
      </w:r>
      <w:proofErr w:type="spellStart"/>
      <w:r>
        <w:t>schutz</w:t>
      </w:r>
      <w:proofErr w:type="spellEnd"/>
      <w:r>
        <w:t xml:space="preserve"> </w:t>
      </w:r>
      <w:proofErr w:type="spellStart"/>
      <w:r>
        <w:t>seie</w:t>
      </w:r>
      <w:proofErr w:type="spellEnd"/>
      <w:r>
        <w:t xml:space="preserve">. Die neune </w:t>
      </w:r>
      <w:proofErr w:type="spellStart"/>
      <w:r>
        <w:t>wolundwunderthatte</w:t>
      </w:r>
      <w:proofErr w:type="spellEnd"/>
      <w:r>
        <w:t xml:space="preserve"> CHRISTI </w:t>
      </w:r>
      <w:proofErr w:type="spellStart"/>
      <w:r>
        <w:t>bey</w:t>
      </w:r>
      <w:proofErr w:type="spellEnd"/>
      <w:r>
        <w:t xml:space="preserve"> welchen man seine </w:t>
      </w:r>
      <w:proofErr w:type="spellStart"/>
      <w:r>
        <w:t>Gottliche</w:t>
      </w:r>
      <w:proofErr w:type="spellEnd"/>
      <w:r>
        <w:t xml:space="preserve"> </w:t>
      </w:r>
      <w:proofErr w:type="spellStart"/>
      <w:r>
        <w:t>Maiestet</w:t>
      </w:r>
      <w:proofErr w:type="spellEnd"/>
      <w:r>
        <w:t xml:space="preserve"> </w:t>
      </w:r>
      <w:proofErr w:type="spellStart"/>
      <w:r>
        <w:t>weißheit</w:t>
      </w:r>
      <w:proofErr w:type="spellEnd"/>
      <w:r>
        <w:t xml:space="preserve"> </w:t>
      </w:r>
      <w:proofErr w:type="spellStart"/>
      <w:r>
        <w:t>gnad</w:t>
      </w:r>
      <w:proofErr w:type="spellEnd"/>
      <w:r>
        <w:t xml:space="preserve"> erkennet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w:t>
      </w:r>
    </w:p>
    <w:p w14:paraId="5037A9C3" w14:textId="77777777" w:rsidR="00E34BA6" w:rsidRDefault="00E34BA6" w:rsidP="00E34BA6">
      <w:pPr>
        <w:pStyle w:val="StandardWeb"/>
      </w:pPr>
      <w:r>
        <w:t xml:space="preserve">Zum ersten spricht er: ich bin der Herr der alles thut: </w:t>
      </w:r>
      <w:proofErr w:type="spellStart"/>
      <w:r>
        <w:t>wil</w:t>
      </w:r>
      <w:proofErr w:type="spellEnd"/>
      <w:r>
        <w:t xml:space="preserve"> in gemein anzeigen das er Gottes </w:t>
      </w:r>
      <w:proofErr w:type="spellStart"/>
      <w:r>
        <w:t>Sone</w:t>
      </w:r>
      <w:proofErr w:type="spellEnd"/>
      <w:r>
        <w:t xml:space="preserve"> </w:t>
      </w:r>
      <w:proofErr w:type="spellStart"/>
      <w:r>
        <w:t>seie</w:t>
      </w:r>
      <w:proofErr w:type="spellEnd"/>
      <w:r>
        <w:t xml:space="preserve"> durch welchen Gott alles schaffe / wie Paulus Col. 1. zeuget. </w:t>
      </w:r>
      <w:r>
        <w:br/>
        <w:t xml:space="preserve">Zum andern spricht er: der den </w:t>
      </w:r>
      <w:proofErr w:type="spellStart"/>
      <w:r>
        <w:t>Himel</w:t>
      </w:r>
      <w:proofErr w:type="spellEnd"/>
      <w:r>
        <w:t xml:space="preserve"> </w:t>
      </w:r>
      <w:proofErr w:type="spellStart"/>
      <w:r>
        <w:t>außbreittet</w:t>
      </w:r>
      <w:proofErr w:type="spellEnd"/>
      <w:r>
        <w:t xml:space="preserve"> alleine: </w:t>
      </w:r>
      <w:proofErr w:type="spellStart"/>
      <w:r>
        <w:t>wil</w:t>
      </w:r>
      <w:proofErr w:type="spellEnd"/>
      <w:r>
        <w:t xml:space="preserve"> sagen durch </w:t>
      </w:r>
      <w:proofErr w:type="spellStart"/>
      <w:r>
        <w:t>jn</w:t>
      </w:r>
      <w:proofErr w:type="spellEnd"/>
      <w:r>
        <w:t xml:space="preserve"> alleine </w:t>
      </w:r>
      <w:proofErr w:type="spellStart"/>
      <w:r>
        <w:t>seie</w:t>
      </w:r>
      <w:proofErr w:type="spellEnd"/>
      <w:r>
        <w:t xml:space="preserve"> der </w:t>
      </w:r>
      <w:proofErr w:type="spellStart"/>
      <w:r>
        <w:t>Himel</w:t>
      </w:r>
      <w:proofErr w:type="spellEnd"/>
      <w:r>
        <w:t xml:space="preserve"> geschaffen Gene. 1. </w:t>
      </w:r>
      <w:r>
        <w:br/>
        <w:t xml:space="preserve">Zum dritten spricht er: und die Erden weit machet </w:t>
      </w:r>
      <w:proofErr w:type="spellStart"/>
      <w:r>
        <w:t>ongehuelffen</w:t>
      </w:r>
      <w:proofErr w:type="spellEnd"/>
      <w:r>
        <w:t xml:space="preserve">: </w:t>
      </w:r>
      <w:proofErr w:type="spellStart"/>
      <w:r>
        <w:t>wil</w:t>
      </w:r>
      <w:proofErr w:type="spellEnd"/>
      <w:r>
        <w:t xml:space="preserve"> anzeigen das durch </w:t>
      </w:r>
      <w:proofErr w:type="spellStart"/>
      <w:r>
        <w:t>jn</w:t>
      </w:r>
      <w:proofErr w:type="spellEnd"/>
      <w:r>
        <w:t xml:space="preserve"> alleine die Erden und was drinnen geschaffen Ge. 1. </w:t>
      </w:r>
      <w:r>
        <w:br/>
        <w:t xml:space="preserve">Zum </w:t>
      </w:r>
      <w:proofErr w:type="spellStart"/>
      <w:r>
        <w:t>vierden</w:t>
      </w:r>
      <w:proofErr w:type="spellEnd"/>
      <w:r>
        <w:t xml:space="preserve"> spricht er: der die </w:t>
      </w:r>
      <w:proofErr w:type="spellStart"/>
      <w:r>
        <w:t>zeichen</w:t>
      </w:r>
      <w:proofErr w:type="spellEnd"/>
      <w:r>
        <w:t xml:space="preserve"> der </w:t>
      </w:r>
      <w:proofErr w:type="spellStart"/>
      <w:r>
        <w:t>warsager</w:t>
      </w:r>
      <w:proofErr w:type="spellEnd"/>
      <w:r>
        <w:t xml:space="preserve"> </w:t>
      </w:r>
      <w:proofErr w:type="spellStart"/>
      <w:r>
        <w:t>zunicht</w:t>
      </w:r>
      <w:proofErr w:type="spellEnd"/>
      <w:r>
        <w:t xml:space="preserve"> und die </w:t>
      </w:r>
      <w:proofErr w:type="spellStart"/>
      <w:r>
        <w:t>warsager</w:t>
      </w:r>
      <w:proofErr w:type="spellEnd"/>
      <w:r>
        <w:t xml:space="preserve"> </w:t>
      </w:r>
      <w:proofErr w:type="spellStart"/>
      <w:r>
        <w:t>tollemacht</w:t>
      </w:r>
      <w:proofErr w:type="spellEnd"/>
      <w:r>
        <w:t xml:space="preserve">: </w:t>
      </w:r>
      <w:proofErr w:type="spellStart"/>
      <w:r>
        <w:t>wil</w:t>
      </w:r>
      <w:proofErr w:type="spellEnd"/>
      <w:r>
        <w:t xml:space="preserve"> sagen das er die </w:t>
      </w:r>
      <w:proofErr w:type="spellStart"/>
      <w:r>
        <w:t>falschenpropheten</w:t>
      </w:r>
      <w:proofErr w:type="spellEnd"/>
      <w:r>
        <w:t xml:space="preserve"> zu </w:t>
      </w:r>
      <w:proofErr w:type="spellStart"/>
      <w:r>
        <w:t>luegnern</w:t>
      </w:r>
      <w:proofErr w:type="spellEnd"/>
      <w:r>
        <w:t xml:space="preserve"> und zuschanden mache / wie er den </w:t>
      </w:r>
      <w:proofErr w:type="spellStart"/>
      <w:r>
        <w:t>warsagern</w:t>
      </w:r>
      <w:proofErr w:type="spellEnd"/>
      <w:r>
        <w:t xml:space="preserve"> </w:t>
      </w:r>
      <w:proofErr w:type="spellStart"/>
      <w:r>
        <w:t>Exodi</w:t>
      </w:r>
      <w:proofErr w:type="spellEnd"/>
      <w:r>
        <w:t xml:space="preserve"> 7. und 8. und Da. 2. </w:t>
      </w:r>
      <w:proofErr w:type="spellStart"/>
      <w:r>
        <w:t>thette</w:t>
      </w:r>
      <w:proofErr w:type="spellEnd"/>
      <w:r>
        <w:t xml:space="preserve">. </w:t>
      </w:r>
      <w:r>
        <w:br/>
        <w:t xml:space="preserve">Zum </w:t>
      </w:r>
      <w:proofErr w:type="spellStart"/>
      <w:r>
        <w:t>fuenfften</w:t>
      </w:r>
      <w:proofErr w:type="spellEnd"/>
      <w:r>
        <w:t xml:space="preserve"> spricht er: der die weisen </w:t>
      </w:r>
      <w:proofErr w:type="spellStart"/>
      <w:r>
        <w:t>zurueckkeret</w:t>
      </w:r>
      <w:proofErr w:type="spellEnd"/>
      <w:r>
        <w:t xml:space="preserve"> und </w:t>
      </w:r>
      <w:proofErr w:type="spellStart"/>
      <w:r>
        <w:t>jre</w:t>
      </w:r>
      <w:proofErr w:type="spellEnd"/>
      <w:r>
        <w:t xml:space="preserve"> </w:t>
      </w:r>
      <w:proofErr w:type="spellStart"/>
      <w:r>
        <w:t>kunst</w:t>
      </w:r>
      <w:proofErr w:type="spellEnd"/>
      <w:r>
        <w:t xml:space="preserve"> zur </w:t>
      </w:r>
      <w:proofErr w:type="spellStart"/>
      <w:r>
        <w:t>torheit</w:t>
      </w:r>
      <w:proofErr w:type="spellEnd"/>
      <w:r>
        <w:t xml:space="preserve"> machet: </w:t>
      </w:r>
      <w:proofErr w:type="spellStart"/>
      <w:r>
        <w:t>wil</w:t>
      </w:r>
      <w:proofErr w:type="spellEnd"/>
      <w:r>
        <w:t xml:space="preserve"> sagen / wie er Pharao mit seinen weisen </w:t>
      </w:r>
      <w:proofErr w:type="spellStart"/>
      <w:r>
        <w:t>unn</w:t>
      </w:r>
      <w:proofErr w:type="spellEnd"/>
      <w:r>
        <w:t xml:space="preserve"> </w:t>
      </w:r>
      <w:proofErr w:type="spellStart"/>
      <w:r>
        <w:t>Absolom</w:t>
      </w:r>
      <w:proofErr w:type="spellEnd"/>
      <w:r>
        <w:t xml:space="preserve"> mit seinen weisen zu narren und </w:t>
      </w:r>
      <w:proofErr w:type="spellStart"/>
      <w:r>
        <w:t>schanden</w:t>
      </w:r>
      <w:proofErr w:type="spellEnd"/>
      <w:r>
        <w:t xml:space="preserve"> macht / so thue er allen weisen dieser </w:t>
      </w:r>
      <w:proofErr w:type="spellStart"/>
      <w:r>
        <w:t>welt</w:t>
      </w:r>
      <w:proofErr w:type="spellEnd"/>
      <w:r>
        <w:t xml:space="preserve"> die sich wider Gotts </w:t>
      </w:r>
      <w:proofErr w:type="spellStart"/>
      <w:r>
        <w:t>wortt</w:t>
      </w:r>
      <w:proofErr w:type="spellEnd"/>
      <w:r>
        <w:t xml:space="preserve"> </w:t>
      </w:r>
      <w:proofErr w:type="spellStart"/>
      <w:r>
        <w:t>aufflehnen</w:t>
      </w:r>
      <w:proofErr w:type="spellEnd"/>
      <w:r>
        <w:t xml:space="preserve"> / als Paulus 1. Cor. 2. auch zeuget und spricht / </w:t>
      </w:r>
      <w:proofErr w:type="spellStart"/>
      <w:r>
        <w:t>Perdam</w:t>
      </w:r>
      <w:proofErr w:type="spellEnd"/>
      <w:r>
        <w:t xml:space="preserve"> </w:t>
      </w:r>
      <w:proofErr w:type="spellStart"/>
      <w:r>
        <w:t>sapientiam</w:t>
      </w:r>
      <w:proofErr w:type="spellEnd"/>
      <w:r>
        <w:t xml:space="preserve"> </w:t>
      </w:r>
      <w:proofErr w:type="spellStart"/>
      <w:r>
        <w:t>sapientum</w:t>
      </w:r>
      <w:proofErr w:type="spellEnd"/>
      <w:r>
        <w:t xml:space="preserve">. </w:t>
      </w:r>
      <w:r>
        <w:br/>
        <w:t xml:space="preserve">Zum sechsten spricht er: </w:t>
      </w:r>
      <w:proofErr w:type="spellStart"/>
      <w:r>
        <w:t>bestettiget</w:t>
      </w:r>
      <w:proofErr w:type="spellEnd"/>
      <w:r>
        <w:t xml:space="preserve"> aber das </w:t>
      </w:r>
      <w:proofErr w:type="spellStart"/>
      <w:r>
        <w:t>wortt</w:t>
      </w:r>
      <w:proofErr w:type="spellEnd"/>
      <w:r>
        <w:t xml:space="preserve"> seines </w:t>
      </w:r>
      <w:proofErr w:type="spellStart"/>
      <w:r>
        <w:t>knechtes</w:t>
      </w:r>
      <w:proofErr w:type="spellEnd"/>
      <w:r>
        <w:t xml:space="preserve"> und den rat seiner </w:t>
      </w:r>
      <w:proofErr w:type="spellStart"/>
      <w:r>
        <w:t>botten</w:t>
      </w:r>
      <w:proofErr w:type="spellEnd"/>
      <w:r>
        <w:t xml:space="preserve"> </w:t>
      </w:r>
      <w:proofErr w:type="spellStart"/>
      <w:r>
        <w:t>volfueret</w:t>
      </w:r>
      <w:proofErr w:type="spellEnd"/>
      <w:r>
        <w:t xml:space="preserve">: </w:t>
      </w:r>
      <w:proofErr w:type="spellStart"/>
      <w:r>
        <w:t>wil</w:t>
      </w:r>
      <w:proofErr w:type="spellEnd"/>
      <w:r>
        <w:t xml:space="preserve"> sagen was Gott im ersten Buch Mose von der </w:t>
      </w:r>
      <w:proofErr w:type="spellStart"/>
      <w:r>
        <w:t>Egyptischen</w:t>
      </w:r>
      <w:proofErr w:type="spellEnd"/>
      <w:r>
        <w:t xml:space="preserve"> </w:t>
      </w:r>
      <w:proofErr w:type="spellStart"/>
      <w:r>
        <w:t>truebsal</w:t>
      </w:r>
      <w:proofErr w:type="spellEnd"/>
      <w:r>
        <w:t xml:space="preserve"> und </w:t>
      </w:r>
      <w:proofErr w:type="spellStart"/>
      <w:r>
        <w:t>erloesung</w:t>
      </w:r>
      <w:proofErr w:type="spellEnd"/>
      <w:r>
        <w:t xml:space="preserve"> </w:t>
      </w:r>
      <w:proofErr w:type="spellStart"/>
      <w:r>
        <w:t>geweissaget</w:t>
      </w:r>
      <w:proofErr w:type="spellEnd"/>
      <w:r>
        <w:t xml:space="preserve"> das </w:t>
      </w:r>
      <w:proofErr w:type="spellStart"/>
      <w:r>
        <w:t>seie</w:t>
      </w:r>
      <w:proofErr w:type="spellEnd"/>
      <w:r>
        <w:t xml:space="preserve"> im andern </w:t>
      </w:r>
      <w:proofErr w:type="spellStart"/>
      <w:r>
        <w:t>erfuellet</w:t>
      </w:r>
      <w:proofErr w:type="spellEnd"/>
      <w:r>
        <w:t xml:space="preserve"> / und was er im Alten Testament von CHRISTO </w:t>
      </w:r>
      <w:proofErr w:type="spellStart"/>
      <w:r>
        <w:t>geweissaget</w:t>
      </w:r>
      <w:proofErr w:type="spellEnd"/>
      <w:r>
        <w:t xml:space="preserve"> das </w:t>
      </w:r>
      <w:proofErr w:type="spellStart"/>
      <w:r>
        <w:t>seie</w:t>
      </w:r>
      <w:proofErr w:type="spellEnd"/>
      <w:r>
        <w:t xml:space="preserve"> </w:t>
      </w:r>
      <w:proofErr w:type="spellStart"/>
      <w:r>
        <w:t>erfuellet</w:t>
      </w:r>
      <w:proofErr w:type="spellEnd"/>
      <w:r>
        <w:t xml:space="preserve"> im </w:t>
      </w:r>
      <w:proofErr w:type="spellStart"/>
      <w:r>
        <w:t>Newen</w:t>
      </w:r>
      <w:proofErr w:type="spellEnd"/>
      <w:r>
        <w:t xml:space="preserve"> Testament / wie </w:t>
      </w:r>
      <w:proofErr w:type="spellStart"/>
      <w:r>
        <w:t>Sacharias</w:t>
      </w:r>
      <w:proofErr w:type="spellEnd"/>
      <w:r>
        <w:t xml:space="preserve"> und Maria Luce 1. und CHRISTUS </w:t>
      </w:r>
      <w:proofErr w:type="spellStart"/>
      <w:r>
        <w:t>selbs</w:t>
      </w:r>
      <w:proofErr w:type="spellEnd"/>
      <w:r>
        <w:t xml:space="preserve"> in Luce 24. zeugen. </w:t>
      </w:r>
      <w:r>
        <w:br/>
        <w:t xml:space="preserve">Zum </w:t>
      </w:r>
      <w:proofErr w:type="spellStart"/>
      <w:r>
        <w:t>sibenden</w:t>
      </w:r>
      <w:proofErr w:type="spellEnd"/>
      <w:r>
        <w:t xml:space="preserve"> spricht er: der zu Jerusalem spricht </w:t>
      </w:r>
      <w:proofErr w:type="spellStart"/>
      <w:r>
        <w:t>seie</w:t>
      </w:r>
      <w:proofErr w:type="spellEnd"/>
      <w:r>
        <w:t xml:space="preserve"> </w:t>
      </w:r>
      <w:proofErr w:type="spellStart"/>
      <w:r>
        <w:t>bewonet</w:t>
      </w:r>
      <w:proofErr w:type="spellEnd"/>
      <w:r>
        <w:t xml:space="preserve"> und zu den Stetten Juda seit </w:t>
      </w:r>
      <w:proofErr w:type="spellStart"/>
      <w:r>
        <w:t>gebawet</w:t>
      </w:r>
      <w:proofErr w:type="spellEnd"/>
      <w:r>
        <w:t xml:space="preserve"> / und ich </w:t>
      </w:r>
      <w:proofErr w:type="spellStart"/>
      <w:r>
        <w:t>jre</w:t>
      </w:r>
      <w:proofErr w:type="spellEnd"/>
      <w:r>
        <w:t xml:space="preserve"> </w:t>
      </w:r>
      <w:proofErr w:type="spellStart"/>
      <w:r>
        <w:t>verwuestung</w:t>
      </w:r>
      <w:proofErr w:type="spellEnd"/>
      <w:r>
        <w:t xml:space="preserve"> </w:t>
      </w:r>
      <w:proofErr w:type="spellStart"/>
      <w:r>
        <w:t>auffrichte</w:t>
      </w:r>
      <w:proofErr w:type="spellEnd"/>
      <w:r>
        <w:t xml:space="preserve">: </w:t>
      </w:r>
      <w:proofErr w:type="spellStart"/>
      <w:r>
        <w:t>wil</w:t>
      </w:r>
      <w:proofErr w:type="spellEnd"/>
      <w:r>
        <w:t xml:space="preserve"> soviel weissagen / wie Jerusalem und das </w:t>
      </w:r>
      <w:proofErr w:type="spellStart"/>
      <w:r>
        <w:t>land</w:t>
      </w:r>
      <w:proofErr w:type="spellEnd"/>
      <w:r>
        <w:t xml:space="preserve"> Juda </w:t>
      </w:r>
      <w:proofErr w:type="spellStart"/>
      <w:r>
        <w:t>verstoeret</w:t>
      </w:r>
      <w:proofErr w:type="spellEnd"/>
      <w:r>
        <w:t xml:space="preserve"> werden </w:t>
      </w:r>
      <w:proofErr w:type="spellStart"/>
      <w:r>
        <w:t>sol</w:t>
      </w:r>
      <w:proofErr w:type="spellEnd"/>
      <w:r>
        <w:t xml:space="preserve"> / als Jeremia von der </w:t>
      </w:r>
      <w:proofErr w:type="spellStart"/>
      <w:r>
        <w:t>verstoerung</w:t>
      </w:r>
      <w:proofErr w:type="spellEnd"/>
      <w:r>
        <w:t xml:space="preserve"> auch schreibet / also </w:t>
      </w:r>
      <w:proofErr w:type="spellStart"/>
      <w:r>
        <w:t>sol</w:t>
      </w:r>
      <w:proofErr w:type="spellEnd"/>
      <w:r>
        <w:t xml:space="preserve"> es auch </w:t>
      </w:r>
      <w:proofErr w:type="spellStart"/>
      <w:r>
        <w:t>widergebawet</w:t>
      </w:r>
      <w:proofErr w:type="spellEnd"/>
      <w:r>
        <w:t xml:space="preserve"> </w:t>
      </w:r>
      <w:proofErr w:type="spellStart"/>
      <w:r>
        <w:t>werdne</w:t>
      </w:r>
      <w:proofErr w:type="spellEnd"/>
      <w:r>
        <w:t xml:space="preserve"> als </w:t>
      </w:r>
      <w:proofErr w:type="spellStart"/>
      <w:r>
        <w:t>Hagay</w:t>
      </w:r>
      <w:proofErr w:type="spellEnd"/>
      <w:r>
        <w:t xml:space="preserve"> und Sacharia von der </w:t>
      </w:r>
      <w:proofErr w:type="spellStart"/>
      <w:r>
        <w:t>widerbawung</w:t>
      </w:r>
      <w:proofErr w:type="spellEnd"/>
      <w:r>
        <w:t xml:space="preserve"> Jerusalem weissagen. </w:t>
      </w:r>
      <w:r>
        <w:br/>
        <w:t xml:space="preserve">Zum achten spricht er: der ich spreche zu der </w:t>
      </w:r>
      <w:proofErr w:type="spellStart"/>
      <w:r>
        <w:t>tieffe</w:t>
      </w:r>
      <w:proofErr w:type="spellEnd"/>
      <w:r>
        <w:t xml:space="preserve"> </w:t>
      </w:r>
      <w:proofErr w:type="spellStart"/>
      <w:r>
        <w:t>verseige</w:t>
      </w:r>
      <w:proofErr w:type="spellEnd"/>
      <w:r>
        <w:t xml:space="preserve"> und zu den </w:t>
      </w:r>
      <w:proofErr w:type="spellStart"/>
      <w:r>
        <w:t>stroemen</w:t>
      </w:r>
      <w:proofErr w:type="spellEnd"/>
      <w:r>
        <w:t xml:space="preserve"> </w:t>
      </w:r>
      <w:proofErr w:type="spellStart"/>
      <w:r>
        <w:t>vertrockent</w:t>
      </w:r>
      <w:proofErr w:type="spellEnd"/>
      <w:r>
        <w:t xml:space="preserve">: </w:t>
      </w:r>
      <w:proofErr w:type="spellStart"/>
      <w:r>
        <w:t>wil</w:t>
      </w:r>
      <w:proofErr w:type="spellEnd"/>
      <w:r>
        <w:t xml:space="preserve"> sagen (weil durch die </w:t>
      </w:r>
      <w:proofErr w:type="spellStart"/>
      <w:r>
        <w:t>tieffe</w:t>
      </w:r>
      <w:proofErr w:type="spellEnd"/>
      <w:r>
        <w:t xml:space="preserve"> Babylon </w:t>
      </w:r>
      <w:proofErr w:type="spellStart"/>
      <w:r>
        <w:t>zuverstehen</w:t>
      </w:r>
      <w:proofErr w:type="spellEnd"/>
      <w:r>
        <w:t xml:space="preserve"> / durch </w:t>
      </w:r>
      <w:proofErr w:type="spellStart"/>
      <w:r>
        <w:t>stroeme</w:t>
      </w:r>
      <w:proofErr w:type="spellEnd"/>
      <w:r>
        <w:t xml:space="preserve"> die Babylonische </w:t>
      </w:r>
      <w:proofErr w:type="spellStart"/>
      <w:r>
        <w:t>Stette</w:t>
      </w:r>
      <w:proofErr w:type="spellEnd"/>
      <w:r>
        <w:t xml:space="preserve"> und das </w:t>
      </w:r>
      <w:proofErr w:type="spellStart"/>
      <w:r>
        <w:t>gantze</w:t>
      </w:r>
      <w:proofErr w:type="spellEnd"/>
      <w:r>
        <w:t xml:space="preserve"> </w:t>
      </w:r>
      <w:proofErr w:type="spellStart"/>
      <w:r>
        <w:t>regiment</w:t>
      </w:r>
      <w:proofErr w:type="spellEnd"/>
      <w:r>
        <w:t xml:space="preserve"> / durch verseigen und </w:t>
      </w:r>
      <w:proofErr w:type="spellStart"/>
      <w:r>
        <w:t>vertrocken</w:t>
      </w:r>
      <w:proofErr w:type="spellEnd"/>
      <w:r>
        <w:t xml:space="preserve"> das Babylonische Reich gewinnen und </w:t>
      </w:r>
      <w:proofErr w:type="spellStart"/>
      <w:r>
        <w:t>einnemen</w:t>
      </w:r>
      <w:proofErr w:type="spellEnd"/>
      <w:r>
        <w:t xml:space="preserve">) das eben der </w:t>
      </w:r>
      <w:proofErr w:type="spellStart"/>
      <w:r>
        <w:t>Sone</w:t>
      </w:r>
      <w:proofErr w:type="spellEnd"/>
      <w:r>
        <w:t xml:space="preserve"> Gottes so das Rote Meer und den Jordan </w:t>
      </w:r>
      <w:proofErr w:type="spellStart"/>
      <w:r>
        <w:t>darumb</w:t>
      </w:r>
      <w:proofErr w:type="spellEnd"/>
      <w:r>
        <w:t xml:space="preserve"> trocken macht und </w:t>
      </w:r>
      <w:proofErr w:type="spellStart"/>
      <w:r>
        <w:t>versigen</w:t>
      </w:r>
      <w:proofErr w:type="spellEnd"/>
      <w:r>
        <w:t xml:space="preserve"> lies das die </w:t>
      </w:r>
      <w:proofErr w:type="spellStart"/>
      <w:r>
        <w:t>kinder</w:t>
      </w:r>
      <w:proofErr w:type="spellEnd"/>
      <w:r>
        <w:t xml:space="preserve"> Israel trocken und sicher hindurch ins gelobte Land </w:t>
      </w:r>
      <w:proofErr w:type="spellStart"/>
      <w:r>
        <w:t>giengen</w:t>
      </w:r>
      <w:proofErr w:type="spellEnd"/>
      <w:r>
        <w:t xml:space="preserve"> / der werde das Babylonisch Reich in welchem sein </w:t>
      </w:r>
      <w:proofErr w:type="spellStart"/>
      <w:r>
        <w:t>volck</w:t>
      </w:r>
      <w:proofErr w:type="spellEnd"/>
      <w:r>
        <w:t xml:space="preserve"> gefangen sein wird / als einen </w:t>
      </w:r>
      <w:proofErr w:type="spellStart"/>
      <w:r>
        <w:t>strome</w:t>
      </w:r>
      <w:proofErr w:type="spellEnd"/>
      <w:r>
        <w:t xml:space="preserve"> so verseigen und </w:t>
      </w:r>
      <w:proofErr w:type="spellStart"/>
      <w:r>
        <w:t>vertrocken</w:t>
      </w:r>
      <w:proofErr w:type="spellEnd"/>
      <w:r>
        <w:t xml:space="preserve"> lassen / </w:t>
      </w:r>
      <w:proofErr w:type="spellStart"/>
      <w:r>
        <w:t>nemlich</w:t>
      </w:r>
      <w:proofErr w:type="spellEnd"/>
      <w:r>
        <w:t xml:space="preserve"> gewinnen und </w:t>
      </w:r>
      <w:proofErr w:type="spellStart"/>
      <w:r>
        <w:t>einnemen</w:t>
      </w:r>
      <w:proofErr w:type="spellEnd"/>
      <w:r>
        <w:t xml:space="preserve"> das sein </w:t>
      </w:r>
      <w:proofErr w:type="spellStart"/>
      <w:r>
        <w:t>volck</w:t>
      </w:r>
      <w:proofErr w:type="spellEnd"/>
      <w:r>
        <w:t xml:space="preserve"> draus </w:t>
      </w:r>
      <w:proofErr w:type="spellStart"/>
      <w:r>
        <w:t>erloeset</w:t>
      </w:r>
      <w:proofErr w:type="spellEnd"/>
      <w:r>
        <w:t xml:space="preserve"> wider gen </w:t>
      </w:r>
      <w:proofErr w:type="spellStart"/>
      <w:r>
        <w:t>Jersualem</w:t>
      </w:r>
      <w:proofErr w:type="spellEnd"/>
      <w:r>
        <w:t xml:space="preserve"> / als denn Cores den </w:t>
      </w:r>
      <w:proofErr w:type="spellStart"/>
      <w:r>
        <w:t>Phrath</w:t>
      </w:r>
      <w:proofErr w:type="spellEnd"/>
      <w:r>
        <w:t xml:space="preserve"> wunderbarlich </w:t>
      </w:r>
      <w:proofErr w:type="spellStart"/>
      <w:r>
        <w:t>vertrockent</w:t>
      </w:r>
      <w:proofErr w:type="spellEnd"/>
      <w:r>
        <w:t xml:space="preserve"> das sein </w:t>
      </w:r>
      <w:proofErr w:type="spellStart"/>
      <w:r>
        <w:t>heer</w:t>
      </w:r>
      <w:proofErr w:type="spellEnd"/>
      <w:r>
        <w:t xml:space="preserve"> </w:t>
      </w:r>
      <w:proofErr w:type="spellStart"/>
      <w:r>
        <w:t>durchgieng</w:t>
      </w:r>
      <w:proofErr w:type="spellEnd"/>
      <w:r>
        <w:t xml:space="preserve"> und Babylon </w:t>
      </w:r>
      <w:proofErr w:type="spellStart"/>
      <w:r>
        <w:t>einname</w:t>
      </w:r>
      <w:proofErr w:type="spellEnd"/>
      <w:r>
        <w:t xml:space="preserve"> da die Stad sicher war und brasset. </w:t>
      </w:r>
      <w:r>
        <w:br/>
        <w:t xml:space="preserve">Zum </w:t>
      </w:r>
      <w:proofErr w:type="spellStart"/>
      <w:r>
        <w:t>neunden</w:t>
      </w:r>
      <w:proofErr w:type="spellEnd"/>
      <w:r>
        <w:t xml:space="preserve"> spricht er: der ich spreche zu Cores der ist mein </w:t>
      </w:r>
      <w:proofErr w:type="spellStart"/>
      <w:r>
        <w:t>hirtte</w:t>
      </w:r>
      <w:proofErr w:type="spellEnd"/>
      <w:r>
        <w:t xml:space="preserve"> und </w:t>
      </w:r>
      <w:proofErr w:type="spellStart"/>
      <w:r>
        <w:t>sol</w:t>
      </w:r>
      <w:proofErr w:type="spellEnd"/>
      <w:r>
        <w:t xml:space="preserve"> allen meinen willen </w:t>
      </w:r>
      <w:proofErr w:type="spellStart"/>
      <w:r>
        <w:t>volenden</w:t>
      </w:r>
      <w:proofErr w:type="spellEnd"/>
      <w:r>
        <w:t xml:space="preserve"> das man sage zu Jerusalem </w:t>
      </w:r>
      <w:proofErr w:type="spellStart"/>
      <w:r>
        <w:t>seie</w:t>
      </w:r>
      <w:proofErr w:type="spellEnd"/>
      <w:r>
        <w:t xml:space="preserve"> </w:t>
      </w:r>
      <w:proofErr w:type="spellStart"/>
      <w:r>
        <w:t>gebawet</w:t>
      </w:r>
      <w:proofErr w:type="spellEnd"/>
      <w:r>
        <w:t xml:space="preserve"> und zum Tempel </w:t>
      </w:r>
      <w:proofErr w:type="spellStart"/>
      <w:r>
        <w:t>seie</w:t>
      </w:r>
      <w:proofErr w:type="spellEnd"/>
      <w:r>
        <w:t xml:space="preserve"> </w:t>
      </w:r>
      <w:proofErr w:type="spellStart"/>
      <w:r>
        <w:t>gegruendet</w:t>
      </w:r>
      <w:proofErr w:type="spellEnd"/>
      <w:r>
        <w:t xml:space="preserve">: </w:t>
      </w:r>
      <w:proofErr w:type="spellStart"/>
      <w:r>
        <w:t>wil</w:t>
      </w:r>
      <w:proofErr w:type="spellEnd"/>
      <w:r>
        <w:t xml:space="preserve"> soviel weissagen das </w:t>
      </w:r>
      <w:proofErr w:type="spellStart"/>
      <w:r>
        <w:t>uber</w:t>
      </w:r>
      <w:proofErr w:type="spellEnd"/>
      <w:r>
        <w:t xml:space="preserve"> hundert und </w:t>
      </w:r>
      <w:proofErr w:type="spellStart"/>
      <w:r>
        <w:t>fuenfftzig</w:t>
      </w:r>
      <w:proofErr w:type="spellEnd"/>
      <w:r>
        <w:t xml:space="preserve"> </w:t>
      </w:r>
      <w:proofErr w:type="spellStart"/>
      <w:r>
        <w:t>jar</w:t>
      </w:r>
      <w:proofErr w:type="spellEnd"/>
      <w:r>
        <w:t xml:space="preserve"> </w:t>
      </w:r>
      <w:proofErr w:type="spellStart"/>
      <w:r>
        <w:t>ongeverde</w:t>
      </w:r>
      <w:proofErr w:type="spellEnd"/>
      <w:r>
        <w:t xml:space="preserve"> ein </w:t>
      </w:r>
      <w:proofErr w:type="spellStart"/>
      <w:r>
        <w:t>Koenig</w:t>
      </w:r>
      <w:proofErr w:type="spellEnd"/>
      <w:r>
        <w:t xml:space="preserve"> in </w:t>
      </w:r>
      <w:proofErr w:type="spellStart"/>
      <w:r>
        <w:t>Persen</w:t>
      </w:r>
      <w:proofErr w:type="spellEnd"/>
      <w:r>
        <w:t xml:space="preserve"> sein werde </w:t>
      </w:r>
      <w:proofErr w:type="spellStart"/>
      <w:r>
        <w:t>genant</w:t>
      </w:r>
      <w:proofErr w:type="spellEnd"/>
      <w:r>
        <w:t xml:space="preserve"> Cores der werde die Juden vom Babylonischen </w:t>
      </w:r>
      <w:proofErr w:type="spellStart"/>
      <w:r>
        <w:t>Koenig</w:t>
      </w:r>
      <w:proofErr w:type="spellEnd"/>
      <w:r>
        <w:t xml:space="preserve"> </w:t>
      </w:r>
      <w:proofErr w:type="spellStart"/>
      <w:r>
        <w:t>weggefueret</w:t>
      </w:r>
      <w:proofErr w:type="spellEnd"/>
      <w:r>
        <w:t xml:space="preserve"> wider gen Jerusalem bringen und wenn er das Babylonisch Reich </w:t>
      </w:r>
      <w:proofErr w:type="spellStart"/>
      <w:r>
        <w:t>eingenomen</w:t>
      </w:r>
      <w:proofErr w:type="spellEnd"/>
      <w:r>
        <w:t xml:space="preserve"> und die Juden </w:t>
      </w:r>
      <w:proofErr w:type="spellStart"/>
      <w:r>
        <w:t>erloest</w:t>
      </w:r>
      <w:proofErr w:type="spellEnd"/>
      <w:r>
        <w:t xml:space="preserve"> habe Jerusalem und </w:t>
      </w:r>
      <w:proofErr w:type="spellStart"/>
      <w:r>
        <w:t>gantz</w:t>
      </w:r>
      <w:proofErr w:type="spellEnd"/>
      <w:r>
        <w:t xml:space="preserve"> Juda </w:t>
      </w:r>
      <w:proofErr w:type="spellStart"/>
      <w:r>
        <w:t>widerzubawen</w:t>
      </w:r>
      <w:proofErr w:type="spellEnd"/>
      <w:r>
        <w:t xml:space="preserve"> </w:t>
      </w:r>
      <w:proofErr w:type="spellStart"/>
      <w:r>
        <w:t>befelhen</w:t>
      </w:r>
      <w:proofErr w:type="spellEnd"/>
      <w:r>
        <w:t xml:space="preserve"> und zum </w:t>
      </w:r>
      <w:proofErr w:type="spellStart"/>
      <w:r>
        <w:t>Bawe</w:t>
      </w:r>
      <w:proofErr w:type="spellEnd"/>
      <w:r>
        <w:t xml:space="preserve"> des Tempels viel gelts und </w:t>
      </w:r>
      <w:proofErr w:type="spellStart"/>
      <w:r>
        <w:t>guttes</w:t>
      </w:r>
      <w:proofErr w:type="spellEnd"/>
      <w:r>
        <w:t xml:space="preserve"> </w:t>
      </w:r>
      <w:proofErr w:type="spellStart"/>
      <w:r>
        <w:t>schencken</w:t>
      </w:r>
      <w:proofErr w:type="spellEnd"/>
      <w:r>
        <w:t xml:space="preserve"> und geben: wie denn </w:t>
      </w:r>
      <w:proofErr w:type="spellStart"/>
      <w:r>
        <w:t>gescheen</w:t>
      </w:r>
      <w:proofErr w:type="spellEnd"/>
      <w:r>
        <w:t xml:space="preserve"> als </w:t>
      </w:r>
      <w:proofErr w:type="spellStart"/>
      <w:r>
        <w:t>Eßra</w:t>
      </w:r>
      <w:proofErr w:type="spellEnd"/>
      <w:r>
        <w:t xml:space="preserve"> Nehemia </w:t>
      </w:r>
      <w:proofErr w:type="spellStart"/>
      <w:r>
        <w:t>Hagay</w:t>
      </w:r>
      <w:proofErr w:type="spellEnd"/>
      <w:r>
        <w:t xml:space="preserve"> Sacharia zeugen. Und zwar da Cores </w:t>
      </w:r>
      <w:proofErr w:type="spellStart"/>
      <w:r>
        <w:t>dise</w:t>
      </w:r>
      <w:proofErr w:type="spellEnd"/>
      <w:r>
        <w:t xml:space="preserve"> </w:t>
      </w:r>
      <w:proofErr w:type="spellStart"/>
      <w:r>
        <w:t>Propheceie</w:t>
      </w:r>
      <w:proofErr w:type="spellEnd"/>
      <w:r>
        <w:t xml:space="preserve"> </w:t>
      </w:r>
      <w:proofErr w:type="spellStart"/>
      <w:r>
        <w:t>lase</w:t>
      </w:r>
      <w:proofErr w:type="spellEnd"/>
      <w:r>
        <w:t xml:space="preserve"> / </w:t>
      </w:r>
      <w:proofErr w:type="spellStart"/>
      <w:r>
        <w:t>nemlich</w:t>
      </w:r>
      <w:proofErr w:type="spellEnd"/>
      <w:r>
        <w:t xml:space="preserve"> das solch eine lange zeit vor seiner </w:t>
      </w:r>
      <w:proofErr w:type="spellStart"/>
      <w:r>
        <w:t>geburt</w:t>
      </w:r>
      <w:proofErr w:type="spellEnd"/>
      <w:r>
        <w:t xml:space="preserve"> Jesaia von </w:t>
      </w:r>
      <w:proofErr w:type="spellStart"/>
      <w:r>
        <w:t>jm</w:t>
      </w:r>
      <w:proofErr w:type="spellEnd"/>
      <w:r>
        <w:t xml:space="preserve"> </w:t>
      </w:r>
      <w:proofErr w:type="spellStart"/>
      <w:r>
        <w:t>geweissaget</w:t>
      </w:r>
      <w:proofErr w:type="spellEnd"/>
      <w:r>
        <w:t xml:space="preserve"> hatte ward er beweget zusagen / die Juden </w:t>
      </w:r>
      <w:proofErr w:type="spellStart"/>
      <w:r>
        <w:t>weren</w:t>
      </w:r>
      <w:proofErr w:type="spellEnd"/>
      <w:r>
        <w:t xml:space="preserve"> sonderliche Gottes freunde und </w:t>
      </w:r>
      <w:proofErr w:type="spellStart"/>
      <w:r>
        <w:t>jnen</w:t>
      </w:r>
      <w:proofErr w:type="spellEnd"/>
      <w:r>
        <w:t xml:space="preserve"> alles </w:t>
      </w:r>
      <w:proofErr w:type="spellStart"/>
      <w:r>
        <w:t>guttes</w:t>
      </w:r>
      <w:proofErr w:type="spellEnd"/>
      <w:r>
        <w:t xml:space="preserve"> </w:t>
      </w:r>
      <w:proofErr w:type="spellStart"/>
      <w:r>
        <w:t>zuthun</w:t>
      </w:r>
      <w:proofErr w:type="spellEnd"/>
      <w:r>
        <w:t xml:space="preserve">. </w:t>
      </w:r>
      <w:proofErr w:type="spellStart"/>
      <w:r>
        <w:t>Dise</w:t>
      </w:r>
      <w:proofErr w:type="spellEnd"/>
      <w:r>
        <w:t xml:space="preserve"> neune </w:t>
      </w:r>
      <w:proofErr w:type="spellStart"/>
      <w:r>
        <w:t>wolundwunderthatten</w:t>
      </w:r>
      <w:proofErr w:type="spellEnd"/>
      <w:r>
        <w:t xml:space="preserve"> aber CHRISTI werden von </w:t>
      </w:r>
      <w:proofErr w:type="spellStart"/>
      <w:r>
        <w:t>jm</w:t>
      </w:r>
      <w:proofErr w:type="spellEnd"/>
      <w:r>
        <w:t xml:space="preserve"> </w:t>
      </w:r>
      <w:proofErr w:type="spellStart"/>
      <w:r>
        <w:t>selbs</w:t>
      </w:r>
      <w:proofErr w:type="spellEnd"/>
      <w:r>
        <w:t xml:space="preserve"> </w:t>
      </w:r>
      <w:proofErr w:type="spellStart"/>
      <w:r>
        <w:t>umb</w:t>
      </w:r>
      <w:proofErr w:type="spellEnd"/>
      <w:r>
        <w:t xml:space="preserve"> des willen am meisten </w:t>
      </w:r>
      <w:proofErr w:type="spellStart"/>
      <w:r>
        <w:t>erzelet</w:t>
      </w:r>
      <w:proofErr w:type="spellEnd"/>
      <w:r>
        <w:t xml:space="preserve"> das die Juden so </w:t>
      </w:r>
      <w:proofErr w:type="spellStart"/>
      <w:r>
        <w:t>trawrig</w:t>
      </w:r>
      <w:proofErr w:type="spellEnd"/>
      <w:r>
        <w:t xml:space="preserve"> waren der </w:t>
      </w:r>
      <w:proofErr w:type="spellStart"/>
      <w:r>
        <w:t>kunfftigen</w:t>
      </w:r>
      <w:proofErr w:type="spellEnd"/>
      <w:r>
        <w:t xml:space="preserve"> Babylonischen </w:t>
      </w:r>
      <w:proofErr w:type="spellStart"/>
      <w:r>
        <w:t>gefengnis</w:t>
      </w:r>
      <w:proofErr w:type="spellEnd"/>
      <w:r>
        <w:t xml:space="preserve"> halben dadurch beweget </w:t>
      </w:r>
      <w:proofErr w:type="spellStart"/>
      <w:r>
        <w:t>wuerden</w:t>
      </w:r>
      <w:proofErr w:type="spellEnd"/>
      <w:r>
        <w:t xml:space="preserve"> </w:t>
      </w:r>
      <w:proofErr w:type="spellStart"/>
      <w:r>
        <w:t>goetzenmacher</w:t>
      </w:r>
      <w:proofErr w:type="spellEnd"/>
      <w:r>
        <w:t xml:space="preserve"> und </w:t>
      </w:r>
      <w:proofErr w:type="spellStart"/>
      <w:r>
        <w:t>goetzen</w:t>
      </w:r>
      <w:proofErr w:type="spellEnd"/>
      <w:r>
        <w:t xml:space="preserve"> Babylonisch </w:t>
      </w:r>
      <w:proofErr w:type="spellStart"/>
      <w:r>
        <w:t>gefengnis</w:t>
      </w:r>
      <w:proofErr w:type="spellEnd"/>
      <w:r>
        <w:t xml:space="preserve"> und alles </w:t>
      </w:r>
      <w:proofErr w:type="spellStart"/>
      <w:r>
        <w:t>ungluck</w:t>
      </w:r>
      <w:proofErr w:type="spellEnd"/>
      <w:r>
        <w:t xml:space="preserve"> </w:t>
      </w:r>
      <w:proofErr w:type="spellStart"/>
      <w:r>
        <w:t>zuverachten</w:t>
      </w:r>
      <w:proofErr w:type="spellEnd"/>
      <w:r>
        <w:t xml:space="preserve"> und fest an </w:t>
      </w:r>
      <w:proofErr w:type="spellStart"/>
      <w:r>
        <w:t>Gottlichen</w:t>
      </w:r>
      <w:proofErr w:type="spellEnd"/>
      <w:r>
        <w:t xml:space="preserve"> </w:t>
      </w:r>
      <w:proofErr w:type="spellStart"/>
      <w:r>
        <w:t>verheissungen</w:t>
      </w:r>
      <w:proofErr w:type="spellEnd"/>
      <w:r>
        <w:t xml:space="preserve"> von CHRISTO </w:t>
      </w:r>
      <w:proofErr w:type="spellStart"/>
      <w:r>
        <w:t>zuhangen</w:t>
      </w:r>
      <w:proofErr w:type="spellEnd"/>
      <w:r>
        <w:t xml:space="preserve"> welcher sie nicht alleine durch </w:t>
      </w:r>
      <w:proofErr w:type="spellStart"/>
      <w:r>
        <w:t>Koenig</w:t>
      </w:r>
      <w:proofErr w:type="spellEnd"/>
      <w:r>
        <w:t xml:space="preserve"> Cores aus Babel </w:t>
      </w:r>
      <w:proofErr w:type="spellStart"/>
      <w:r>
        <w:t>erloesen</w:t>
      </w:r>
      <w:proofErr w:type="spellEnd"/>
      <w:r>
        <w:t xml:space="preserve"> und wider gen Jerusalem bringen </w:t>
      </w:r>
      <w:proofErr w:type="spellStart"/>
      <w:r>
        <w:t>wuerde</w:t>
      </w:r>
      <w:proofErr w:type="spellEnd"/>
      <w:r>
        <w:t xml:space="preserve"> mit allen </w:t>
      </w:r>
      <w:proofErr w:type="spellStart"/>
      <w:r>
        <w:t>freuden</w:t>
      </w:r>
      <w:proofErr w:type="spellEnd"/>
      <w:r>
        <w:t xml:space="preserve"> / sondern auch </w:t>
      </w:r>
      <w:proofErr w:type="spellStart"/>
      <w:r>
        <w:t>uber</w:t>
      </w:r>
      <w:proofErr w:type="spellEnd"/>
      <w:r>
        <w:t xml:space="preserve"> der Juden so gen Jerusalem </w:t>
      </w:r>
      <w:proofErr w:type="spellStart"/>
      <w:r>
        <w:t>widerkomen</w:t>
      </w:r>
      <w:proofErr w:type="spellEnd"/>
      <w:r>
        <w:t xml:space="preserve"> Samen und </w:t>
      </w:r>
      <w:proofErr w:type="spellStart"/>
      <w:r>
        <w:t>Nachkomen</w:t>
      </w:r>
      <w:proofErr w:type="spellEnd"/>
      <w:r>
        <w:t xml:space="preserve"> seinen Geist </w:t>
      </w:r>
      <w:proofErr w:type="spellStart"/>
      <w:r>
        <w:t>außgiessen</w:t>
      </w:r>
      <w:proofErr w:type="spellEnd"/>
      <w:r>
        <w:t xml:space="preserve"> </w:t>
      </w:r>
      <w:proofErr w:type="spellStart"/>
      <w:r>
        <w:t>zupredigen</w:t>
      </w:r>
      <w:proofErr w:type="spellEnd"/>
      <w:r>
        <w:t xml:space="preserve"> allen Heiden und aus Juden und Heiden eine Christenheit </w:t>
      </w:r>
      <w:proofErr w:type="spellStart"/>
      <w:r>
        <w:t>zuversamlen</w:t>
      </w:r>
      <w:proofErr w:type="spellEnd"/>
      <w:r>
        <w:t xml:space="preserve">. </w:t>
      </w:r>
    </w:p>
    <w:p w14:paraId="02787F67" w14:textId="77777777" w:rsidR="00E34BA6" w:rsidRDefault="00E34BA6" w:rsidP="00E34BA6">
      <w:pPr>
        <w:pStyle w:val="StandardWeb"/>
      </w:pPr>
      <w:r>
        <w:t xml:space="preserve">Dem </w:t>
      </w:r>
      <w:proofErr w:type="spellStart"/>
      <w:r>
        <w:t>Allmechtigen</w:t>
      </w:r>
      <w:proofErr w:type="spellEnd"/>
      <w:r>
        <w:t xml:space="preserve"> Gott und Heiland JESU CHRISTO so </w:t>
      </w:r>
      <w:proofErr w:type="spellStart"/>
      <w:r>
        <w:t>dis</w:t>
      </w:r>
      <w:proofErr w:type="spellEnd"/>
      <w:r>
        <w:t xml:space="preserve"> Capitel durch Jesaia </w:t>
      </w:r>
      <w:proofErr w:type="spellStart"/>
      <w:r>
        <w:t>selbs</w:t>
      </w:r>
      <w:proofErr w:type="spellEnd"/>
      <w:r>
        <w:t xml:space="preserve"> </w:t>
      </w:r>
      <w:proofErr w:type="spellStart"/>
      <w:r>
        <w:t>geprediget</w:t>
      </w:r>
      <w:proofErr w:type="spellEnd"/>
      <w:r>
        <w:t xml:space="preserve"> </w:t>
      </w:r>
      <w:proofErr w:type="spellStart"/>
      <w:r>
        <w:t>seie</w:t>
      </w:r>
      <w:proofErr w:type="spellEnd"/>
      <w:r>
        <w:t xml:space="preserve"> lob Ehre </w:t>
      </w:r>
      <w:proofErr w:type="spellStart"/>
      <w:r>
        <w:t>danck</w:t>
      </w:r>
      <w:proofErr w:type="spellEnd"/>
      <w:r>
        <w:t xml:space="preserve"> </w:t>
      </w:r>
      <w:proofErr w:type="spellStart"/>
      <w:r>
        <w:t>sampt</w:t>
      </w:r>
      <w:proofErr w:type="spellEnd"/>
      <w:r>
        <w:t xml:space="preserve"> dem Vatter und dem heiligen Geist </w:t>
      </w:r>
      <w:proofErr w:type="spellStart"/>
      <w:r>
        <w:t>fur</w:t>
      </w:r>
      <w:proofErr w:type="spellEnd"/>
      <w:r>
        <w:t xml:space="preserve"> alle </w:t>
      </w:r>
      <w:proofErr w:type="spellStart"/>
      <w:r>
        <w:t>wolthatten</w:t>
      </w:r>
      <w:proofErr w:type="spellEnd"/>
      <w:r>
        <w:t xml:space="preserve"> alle </w:t>
      </w:r>
      <w:proofErr w:type="spellStart"/>
      <w:r>
        <w:t>glewbigen</w:t>
      </w:r>
      <w:proofErr w:type="spellEnd"/>
      <w:r>
        <w:t xml:space="preserve"> Juden und Heiden und mir erzeiget </w:t>
      </w:r>
      <w:proofErr w:type="spellStart"/>
      <w:r>
        <w:t>auff</w:t>
      </w:r>
      <w:proofErr w:type="spellEnd"/>
      <w:r>
        <w:t xml:space="preserve"> Erden und </w:t>
      </w:r>
      <w:proofErr w:type="spellStart"/>
      <w:r>
        <w:t>fur</w:t>
      </w:r>
      <w:proofErr w:type="spellEnd"/>
      <w:r>
        <w:t xml:space="preserve"> alle </w:t>
      </w:r>
      <w:proofErr w:type="spellStart"/>
      <w:r>
        <w:t>freud</w:t>
      </w:r>
      <w:proofErr w:type="spellEnd"/>
      <w:r>
        <w:t xml:space="preserve"> und </w:t>
      </w:r>
      <w:proofErr w:type="spellStart"/>
      <w:r>
        <w:t>selickeit</w:t>
      </w:r>
      <w:proofErr w:type="spellEnd"/>
      <w:r>
        <w:t xml:space="preserve"> die er </w:t>
      </w:r>
      <w:proofErr w:type="spellStart"/>
      <w:r>
        <w:t>jnen</w:t>
      </w:r>
      <w:proofErr w:type="spellEnd"/>
      <w:r>
        <w:t xml:space="preserve"> und mir im </w:t>
      </w:r>
      <w:proofErr w:type="spellStart"/>
      <w:r>
        <w:t>Himelreich</w:t>
      </w:r>
      <w:proofErr w:type="spellEnd"/>
      <w:r>
        <w:t xml:space="preserve"> zeigen und haben lassen wird in seinem </w:t>
      </w:r>
      <w:proofErr w:type="spellStart"/>
      <w:r>
        <w:t>angesicht</w:t>
      </w:r>
      <w:proofErr w:type="spellEnd"/>
      <w:r>
        <w:t xml:space="preserve"> ewiglich: Amen amen. </w:t>
      </w:r>
    </w:p>
    <w:p w14:paraId="63BC328F" w14:textId="77777777" w:rsidR="00E34BA6" w:rsidRDefault="00E34BA6" w:rsidP="00E34BA6">
      <w:pPr>
        <w:pStyle w:val="StandardWeb"/>
      </w:pPr>
      <w:proofErr w:type="spellStart"/>
      <w:r>
        <w:t>Geprediget</w:t>
      </w:r>
      <w:proofErr w:type="spellEnd"/>
      <w:r>
        <w:t xml:space="preserve"> geschrieben gedruckt zu Rostock M. D. </w:t>
      </w:r>
      <w:proofErr w:type="spellStart"/>
      <w:r>
        <w:t>Lij</w:t>
      </w:r>
      <w:proofErr w:type="spellEnd"/>
      <w:r>
        <w:t xml:space="preserve">. </w:t>
      </w:r>
    </w:p>
    <w:p w14:paraId="45EC953B" w14:textId="77777777" w:rsidR="00E34BA6" w:rsidRDefault="00E34BA6" w:rsidP="00E34BA6">
      <w:pPr>
        <w:pStyle w:val="StandardWeb"/>
      </w:pPr>
      <w:r>
        <w:rPr>
          <w:rStyle w:val="HTMLCode"/>
        </w:rPr>
        <w:t>Aus dem Original abgeschrieben</w:t>
      </w:r>
      <w:r>
        <w:t xml:space="preserve"> </w:t>
      </w:r>
    </w:p>
    <w:p w14:paraId="533A5207" w14:textId="71A702BC" w:rsidR="00BD71A4" w:rsidRDefault="00BD71A4">
      <w:pPr>
        <w:spacing w:after="0" w:line="240" w:lineRule="auto"/>
      </w:pPr>
    </w:p>
    <w:p w14:paraId="7F69C97B" w14:textId="77777777" w:rsidR="00BD71A4" w:rsidRDefault="00BD71A4">
      <w:pPr>
        <w:spacing w:after="0" w:line="240" w:lineRule="auto"/>
        <w:rPr>
          <w:rFonts w:eastAsia="Times New Roman"/>
          <w:b/>
          <w:bCs/>
          <w:color w:val="000000"/>
          <w:kern w:val="36"/>
          <w:sz w:val="36"/>
          <w:szCs w:val="48"/>
          <w:lang w:eastAsia="de-DE"/>
        </w:rPr>
      </w:pPr>
      <w:r>
        <w:br w:type="page"/>
      </w:r>
    </w:p>
    <w:p w14:paraId="186365F4" w14:textId="77777777" w:rsidR="00D5498D" w:rsidRPr="00D5498D" w:rsidRDefault="00D5498D" w:rsidP="008E63BE">
      <w:pPr>
        <w:pStyle w:val="berschrift1"/>
      </w:pPr>
      <w:r w:rsidRPr="00D5498D">
        <w:t>Quellen:</w:t>
      </w:r>
    </w:p>
    <w:p w14:paraId="384AF54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EB01150" w14:textId="77777777" w:rsidR="00BD71A4" w:rsidRDefault="001D11A7"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394FB36" w14:textId="77777777" w:rsidR="00BD71A4" w:rsidRDefault="001D11A7"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5761597" w14:textId="77777777" w:rsidR="00BD71A4" w:rsidRDefault="001D11A7"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E272CED" w14:textId="77777777" w:rsidR="00BD71A4" w:rsidRDefault="001D11A7"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FF36FA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90FB8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204E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1745818"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76444CC" w14:textId="77777777" w:rsidR="00082307" w:rsidRDefault="00BD71A4" w:rsidP="00BD71A4">
      <w:pPr>
        <w:pStyle w:val="berschrift1"/>
      </w:pPr>
      <w:r>
        <w:t>Spendenaufruf</w:t>
      </w:r>
    </w:p>
    <w:p w14:paraId="2CB002C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768514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802223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4E6D4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671E69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AA9323B" w14:textId="77777777" w:rsidR="00BD71A4" w:rsidRDefault="001D11A7"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7F904C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739568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DB96C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D762E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D6DF7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6CF"/>
    <w:rsid w:val="000700B0"/>
    <w:rsid w:val="00082307"/>
    <w:rsid w:val="000C66E5"/>
    <w:rsid w:val="000D088F"/>
    <w:rsid w:val="00122BD9"/>
    <w:rsid w:val="001D11A7"/>
    <w:rsid w:val="001F54C4"/>
    <w:rsid w:val="0022039F"/>
    <w:rsid w:val="00272484"/>
    <w:rsid w:val="00297F83"/>
    <w:rsid w:val="002E6D11"/>
    <w:rsid w:val="00381C0C"/>
    <w:rsid w:val="00537F59"/>
    <w:rsid w:val="00636F93"/>
    <w:rsid w:val="007166CE"/>
    <w:rsid w:val="00737EF6"/>
    <w:rsid w:val="00760119"/>
    <w:rsid w:val="007E1779"/>
    <w:rsid w:val="008046CF"/>
    <w:rsid w:val="0083667B"/>
    <w:rsid w:val="008D7463"/>
    <w:rsid w:val="008E417E"/>
    <w:rsid w:val="008E63BE"/>
    <w:rsid w:val="00B365E5"/>
    <w:rsid w:val="00BD71A4"/>
    <w:rsid w:val="00C35859"/>
    <w:rsid w:val="00CC4EAC"/>
    <w:rsid w:val="00D14D4F"/>
    <w:rsid w:val="00D5498D"/>
    <w:rsid w:val="00D56329"/>
    <w:rsid w:val="00DC3900"/>
    <w:rsid w:val="00DF61FA"/>
    <w:rsid w:val="00E34B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56AA2"/>
  <w15:chartTrackingRefBased/>
  <w15:docId w15:val="{6A18369B-3041-4AA0-8704-FAB390352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E34BA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7524215">
      <w:bodyDiv w:val="1"/>
      <w:marLeft w:val="0"/>
      <w:marRight w:val="0"/>
      <w:marTop w:val="0"/>
      <w:marBottom w:val="0"/>
      <w:divBdr>
        <w:top w:val="none" w:sz="0" w:space="0" w:color="auto"/>
        <w:left w:val="none" w:sz="0" w:space="0" w:color="auto"/>
        <w:bottom w:val="none" w:sz="0" w:space="0" w:color="auto"/>
        <w:right w:val="none" w:sz="0" w:space="0" w:color="auto"/>
      </w:divBdr>
      <w:divsChild>
        <w:div w:id="637565775">
          <w:marLeft w:val="0"/>
          <w:marRight w:val="0"/>
          <w:marTop w:val="0"/>
          <w:marBottom w:val="0"/>
          <w:divBdr>
            <w:top w:val="none" w:sz="0" w:space="0" w:color="auto"/>
            <w:left w:val="none" w:sz="0" w:space="0" w:color="auto"/>
            <w:bottom w:val="none" w:sz="0" w:space="0" w:color="auto"/>
            <w:right w:val="none" w:sz="0" w:space="0" w:color="auto"/>
          </w:divBdr>
        </w:div>
        <w:div w:id="608316435">
          <w:marLeft w:val="0"/>
          <w:marRight w:val="0"/>
          <w:marTop w:val="0"/>
          <w:marBottom w:val="0"/>
          <w:divBdr>
            <w:top w:val="none" w:sz="0" w:space="0" w:color="auto"/>
            <w:left w:val="none" w:sz="0" w:space="0" w:color="auto"/>
            <w:bottom w:val="none" w:sz="0" w:space="0" w:color="auto"/>
            <w:right w:val="none" w:sz="0" w:space="0" w:color="auto"/>
          </w:divBdr>
        </w:div>
        <w:div w:id="1664429482">
          <w:marLeft w:val="0"/>
          <w:marRight w:val="0"/>
          <w:marTop w:val="0"/>
          <w:marBottom w:val="0"/>
          <w:divBdr>
            <w:top w:val="none" w:sz="0" w:space="0" w:color="auto"/>
            <w:left w:val="none" w:sz="0" w:space="0" w:color="auto"/>
            <w:bottom w:val="none" w:sz="0" w:space="0" w:color="auto"/>
            <w:right w:val="none" w:sz="0" w:space="0" w:color="auto"/>
          </w:divBdr>
        </w:div>
        <w:div w:id="2006201088">
          <w:marLeft w:val="0"/>
          <w:marRight w:val="0"/>
          <w:marTop w:val="0"/>
          <w:marBottom w:val="0"/>
          <w:divBdr>
            <w:top w:val="none" w:sz="0" w:space="0" w:color="auto"/>
            <w:left w:val="none" w:sz="0" w:space="0" w:color="auto"/>
            <w:bottom w:val="none" w:sz="0" w:space="0" w:color="auto"/>
            <w:right w:val="none" w:sz="0" w:space="0" w:color="auto"/>
          </w:divBdr>
        </w:div>
        <w:div w:id="668288702">
          <w:marLeft w:val="0"/>
          <w:marRight w:val="0"/>
          <w:marTop w:val="0"/>
          <w:marBottom w:val="0"/>
          <w:divBdr>
            <w:top w:val="none" w:sz="0" w:space="0" w:color="auto"/>
            <w:left w:val="none" w:sz="0" w:space="0" w:color="auto"/>
            <w:bottom w:val="none" w:sz="0" w:space="0" w:color="auto"/>
            <w:right w:val="none" w:sz="0" w:space="0" w:color="auto"/>
          </w:divBdr>
        </w:div>
        <w:div w:id="151221627">
          <w:marLeft w:val="0"/>
          <w:marRight w:val="0"/>
          <w:marTop w:val="0"/>
          <w:marBottom w:val="0"/>
          <w:divBdr>
            <w:top w:val="none" w:sz="0" w:space="0" w:color="auto"/>
            <w:left w:val="none" w:sz="0" w:space="0" w:color="auto"/>
            <w:bottom w:val="none" w:sz="0" w:space="0" w:color="auto"/>
            <w:right w:val="none" w:sz="0" w:space="0" w:color="auto"/>
          </w:divBdr>
        </w:div>
        <w:div w:id="46978992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30981069">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4491</Words>
  <Characters>28294</Characters>
  <Application>Microsoft Office Word</Application>
  <DocSecurity>0</DocSecurity>
  <Lines>235</Lines>
  <Paragraphs>65</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den Schreibern</dc:title>
  <dc:subject/>
  <dc:creator>Draconites, Johannes</dc:creator>
  <cp:keywords/>
  <dc:description/>
  <cp:lastModifiedBy>webmaster@glaubensstimme.de</cp:lastModifiedBy>
  <cp:revision>3</cp:revision>
  <dcterms:created xsi:type="dcterms:W3CDTF">2021-11-21T14:52:00Z</dcterms:created>
  <dcterms:modified xsi:type="dcterms:W3CDTF">2021-11-21T19:22:00Z</dcterms:modified>
  <dc:language>de</dc:language>
</cp:coreProperties>
</file>